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9E7" w:rsidRPr="000E1F5E" w:rsidRDefault="00EF09E7" w:rsidP="000E1F5E">
      <w:pPr>
        <w:autoSpaceDE w:val="0"/>
        <w:autoSpaceDN w:val="0"/>
        <w:spacing w:after="0" w:line="230" w:lineRule="auto"/>
        <w:rPr>
          <w:lang w:val="ru-RU"/>
        </w:rPr>
      </w:pPr>
    </w:p>
    <w:p w:rsidR="00EF09E7" w:rsidRPr="00833839" w:rsidRDefault="00EF09E7" w:rsidP="009B5262">
      <w:pPr>
        <w:autoSpaceDE w:val="0"/>
        <w:autoSpaceDN w:val="0"/>
        <w:spacing w:before="670" w:after="0" w:line="230" w:lineRule="auto"/>
        <w:ind w:right="2590"/>
        <w:jc w:val="center"/>
        <w:rPr>
          <w:lang w:val="ru-RU"/>
        </w:rPr>
      </w:pPr>
    </w:p>
    <w:p w:rsidR="00EF09E7" w:rsidRPr="00833839" w:rsidRDefault="006F0F90" w:rsidP="009B5262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833839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EF09E7" w:rsidRPr="00833839" w:rsidRDefault="006F0F90">
      <w:pPr>
        <w:autoSpaceDE w:val="0"/>
        <w:autoSpaceDN w:val="0"/>
        <w:spacing w:before="346" w:after="0"/>
        <w:ind w:right="432" w:firstLine="18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При создании программы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EF09E7" w:rsidRPr="00833839" w:rsidRDefault="006F0F90">
      <w:pPr>
        <w:autoSpaceDE w:val="0"/>
        <w:autoSpaceDN w:val="0"/>
        <w:spacing w:before="70" w:after="0"/>
        <w:ind w:firstLine="18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нашли своё отражение объективно сложившиеся реалии современного </w:t>
      </w:r>
      <w:r w:rsidRPr="00833839">
        <w:rPr>
          <w:lang w:val="ru-RU"/>
        </w:rPr>
        <w:br/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социокультурного развития общества, условия деятельности образовательных организаций, запросы родителей, учителей и методистов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EF09E7" w:rsidRPr="00833839" w:rsidRDefault="006F0F90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Изучение учебного предмета «Физическая культура» имеет важное значение в онтогенезе детей младшего школьного возраста.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культурой и спортом.</w:t>
      </w:r>
    </w:p>
    <w:p w:rsidR="00EF09E7" w:rsidRPr="00833839" w:rsidRDefault="006F0F90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Целью образования по физической культуре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прикладноориентированной</w:t>
      </w:r>
      <w:proofErr w:type="spellEnd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 направленности.</w:t>
      </w:r>
    </w:p>
    <w:p w:rsidR="00EF09E7" w:rsidRPr="00833839" w:rsidRDefault="006F0F9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</w:p>
    <w:p w:rsidR="00EF09E7" w:rsidRPr="00833839" w:rsidRDefault="006F0F90">
      <w:pPr>
        <w:autoSpaceDE w:val="0"/>
        <w:autoSpaceDN w:val="0"/>
        <w:spacing w:before="70" w:after="0" w:line="281" w:lineRule="auto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EF09E7" w:rsidRPr="00833839" w:rsidRDefault="006F0F90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EF09E7" w:rsidRPr="00833839" w:rsidRDefault="006F0F90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является </w:t>
      </w:r>
      <w:proofErr w:type="spellStart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личностно-деятельностный</w:t>
      </w:r>
      <w:proofErr w:type="spellEnd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 подход, ориентирующий педагогический процесс на развитие целостной личности </w:t>
      </w:r>
      <w:proofErr w:type="gramStart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. Достижение целостного развития становится возможным благодаря освоению младшими школьниками двигательной </w:t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деятельности, представляющей собой основу содержания учебного предмета «Физическая культура».</w:t>
      </w:r>
    </w:p>
    <w:p w:rsidR="00EF09E7" w:rsidRPr="00833839" w:rsidRDefault="006F0F90">
      <w:pPr>
        <w:autoSpaceDE w:val="0"/>
        <w:autoSpaceDN w:val="0"/>
        <w:spacing w:before="70" w:after="0"/>
        <w:ind w:right="144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Двигательная деятельность оказывает активное влияние на развитие психической и социальной природы </w:t>
      </w:r>
      <w:proofErr w:type="gramStart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. Как и любая деятельность, она включает в себя </w:t>
      </w:r>
      <w:proofErr w:type="gramStart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информационный</w:t>
      </w:r>
      <w:proofErr w:type="gramEnd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операциональный</w:t>
      </w:r>
      <w:proofErr w:type="spellEnd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мотивационно-процессуальный</w:t>
      </w:r>
      <w:proofErr w:type="spellEnd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компоненты, которые находят своё отражение в соответствующих дидактических линиях учебного предмета.</w:t>
      </w:r>
    </w:p>
    <w:p w:rsidR="00EF09E7" w:rsidRPr="00833839" w:rsidRDefault="006F0F90" w:rsidP="00C9118D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33839">
        <w:rPr>
          <w:lang w:val="ru-RU"/>
        </w:rPr>
        <w:tab/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В целях усиления мотивационной составляющей учебного предмета и подготовки школьников к выполнению комплекса ГТО в структуру программы в раздел «Физическое совершенствовани</w:t>
      </w:r>
      <w:r w:rsidR="00C9118D">
        <w:rPr>
          <w:rFonts w:ascii="Times New Roman" w:eastAsia="Times New Roman" w:hAnsi="Times New Roman"/>
          <w:color w:val="000000"/>
          <w:sz w:val="24"/>
          <w:lang w:val="ru-RU"/>
        </w:rPr>
        <w:t>е»</w:t>
      </w:r>
      <w:r w:rsidR="00C9118D">
        <w:rPr>
          <w:rFonts w:ascii="Times New Roman" w:eastAsia="Times New Roman" w:hAnsi="Times New Roman"/>
          <w:color w:val="000000"/>
          <w:sz w:val="24"/>
          <w:lang w:val="ru-RU"/>
        </w:rPr>
        <w:tab/>
      </w:r>
      <w:r w:rsidR="00C9118D">
        <w:rPr>
          <w:rFonts w:ascii="Times New Roman" w:eastAsia="Times New Roman" w:hAnsi="Times New Roman"/>
          <w:color w:val="000000"/>
          <w:sz w:val="24"/>
          <w:lang w:val="ru-RU"/>
        </w:rPr>
        <w:tab/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вводится образовательный модуль «</w:t>
      </w:r>
      <w:proofErr w:type="spellStart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Прикладно-ориентированная</w:t>
      </w:r>
      <w:proofErr w:type="spellEnd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физическая культура». Данный модуль позволит удовлетворить интересы учащихся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</w:r>
    </w:p>
    <w:p w:rsidR="00EF09E7" w:rsidRPr="00833839" w:rsidRDefault="006F0F90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833839">
        <w:rPr>
          <w:lang w:val="ru-RU"/>
        </w:rPr>
        <w:tab/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Содержание модуля «</w:t>
      </w:r>
      <w:proofErr w:type="spellStart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Прикладно-ориентированная</w:t>
      </w:r>
      <w:proofErr w:type="spellEnd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физическая культура», обеспечивается Примерными программами по видам спорта,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квалификации педагогического состава. Помимо Примерных программ, рекомендуемых Министерством просвещения РФ, образовательные организации могут разрабатывать своё содержание для модуля «</w:t>
      </w:r>
      <w:proofErr w:type="spellStart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Прикладно-ориентированная</w:t>
      </w:r>
      <w:proofErr w:type="spellEnd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</w:t>
      </w:r>
      <w:r w:rsidRPr="00833839">
        <w:rPr>
          <w:lang w:val="ru-RU"/>
        </w:rPr>
        <w:br/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основывающиеся на этнокультурных, исторических и современных традициях региона и школы. </w:t>
      </w:r>
      <w:r w:rsidRPr="00833839">
        <w:rPr>
          <w:lang w:val="ru-RU"/>
        </w:rPr>
        <w:tab/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в себя личностные, </w:t>
      </w:r>
      <w:proofErr w:type="spellStart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предметные результаты.</w:t>
      </w:r>
    </w:p>
    <w:p w:rsidR="00EF09E7" w:rsidRPr="00833839" w:rsidRDefault="006F0F90"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представлены в программе за весь период обучения в начальной школе; </w:t>
      </w:r>
      <w:proofErr w:type="spellStart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предметные результаты — за каждый год обучения.</w:t>
      </w:r>
    </w:p>
    <w:p w:rsidR="00EF09E7" w:rsidRPr="00833839" w:rsidRDefault="006F0F90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Результативность освоения учебного предмета учащимися достигается посредством современных научно-обоснованных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8F16E3" w:rsidRDefault="006F0F90">
      <w:pPr>
        <w:tabs>
          <w:tab w:val="left" w:pos="180"/>
        </w:tabs>
        <w:autoSpaceDE w:val="0"/>
        <w:autoSpaceDN w:val="0"/>
        <w:spacing w:before="190" w:after="0" w:line="262" w:lineRule="auto"/>
        <w:ind w:right="216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833839">
        <w:rPr>
          <w:lang w:val="ru-RU"/>
        </w:rPr>
        <w:tab/>
      </w:r>
      <w:r w:rsidRPr="0083383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«Физическая культура» в учебном плане </w:t>
      </w:r>
    </w:p>
    <w:p w:rsidR="00EF09E7" w:rsidRPr="00833839" w:rsidRDefault="006F0F90">
      <w:pPr>
        <w:tabs>
          <w:tab w:val="left" w:pos="180"/>
        </w:tabs>
        <w:autoSpaceDE w:val="0"/>
        <w:autoSpaceDN w:val="0"/>
        <w:spacing w:before="190" w:after="0" w:line="262" w:lineRule="auto"/>
        <w:ind w:right="216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В 1 классе на изучение предмета отводи</w:t>
      </w:r>
      <w:r w:rsidR="001B6F1F">
        <w:rPr>
          <w:rFonts w:ascii="Times New Roman" w:eastAsia="Times New Roman" w:hAnsi="Times New Roman"/>
          <w:color w:val="000000"/>
          <w:sz w:val="24"/>
          <w:lang w:val="ru-RU"/>
        </w:rPr>
        <w:t>тся 2 часа в неделю, суммарно 66</w:t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 часов.</w:t>
      </w:r>
    </w:p>
    <w:p w:rsidR="00EF09E7" w:rsidRPr="00833839" w:rsidRDefault="00EF09E7">
      <w:pPr>
        <w:rPr>
          <w:lang w:val="ru-RU"/>
        </w:rPr>
        <w:sectPr w:rsidR="00EF09E7" w:rsidRPr="00833839">
          <w:pgSz w:w="11900" w:h="16840"/>
          <w:pgMar w:top="316" w:right="760" w:bottom="1440" w:left="666" w:header="720" w:footer="720" w:gutter="0"/>
          <w:cols w:space="720" w:equalWidth="0">
            <w:col w:w="10474" w:space="0"/>
          </w:cols>
          <w:docGrid w:linePitch="360"/>
        </w:sectPr>
      </w:pPr>
    </w:p>
    <w:p w:rsidR="00EF09E7" w:rsidRPr="00833839" w:rsidRDefault="00EF09E7">
      <w:pPr>
        <w:autoSpaceDE w:val="0"/>
        <w:autoSpaceDN w:val="0"/>
        <w:spacing w:after="78" w:line="220" w:lineRule="exact"/>
        <w:rPr>
          <w:lang w:val="ru-RU"/>
        </w:rPr>
      </w:pPr>
    </w:p>
    <w:p w:rsidR="00EF09E7" w:rsidRPr="00833839" w:rsidRDefault="006F0F90">
      <w:pPr>
        <w:autoSpaceDE w:val="0"/>
        <w:autoSpaceDN w:val="0"/>
        <w:spacing w:after="0" w:line="230" w:lineRule="auto"/>
        <w:rPr>
          <w:lang w:val="ru-RU"/>
        </w:rPr>
      </w:pPr>
      <w:r w:rsidRPr="0083383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EF09E7" w:rsidRPr="00833839" w:rsidRDefault="006F0F90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833839">
        <w:rPr>
          <w:lang w:val="ru-RU"/>
        </w:rPr>
        <w:tab/>
      </w:r>
      <w:r w:rsidRPr="0083383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Знания о физической культуре.</w:t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 Понятие «физическая культура» как занятия физическими упражнениями и спортом по укреплению здоровья, физическому развитию и физической подготовке.</w:t>
      </w:r>
    </w:p>
    <w:p w:rsidR="00EF09E7" w:rsidRPr="00833839" w:rsidRDefault="006F0F90">
      <w:pPr>
        <w:autoSpaceDE w:val="0"/>
        <w:autoSpaceDN w:val="0"/>
        <w:spacing w:before="70" w:after="0" w:line="230" w:lineRule="auto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Связь физических упражнений с движениями животных и трудовыми действиями древних людей.</w:t>
      </w:r>
    </w:p>
    <w:p w:rsidR="00EF09E7" w:rsidRPr="00833839" w:rsidRDefault="006F0F9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3383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Способы самостоятельной деятельности</w:t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. Режим дня и правила его составления и соблюдения.</w:t>
      </w:r>
    </w:p>
    <w:p w:rsidR="00EF09E7" w:rsidRPr="00833839" w:rsidRDefault="006F0F9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83383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Физическое </w:t>
      </w:r>
      <w:proofErr w:type="spellStart"/>
      <w:r w:rsidRPr="0083383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совершенствование</w:t>
      </w:r>
      <w:proofErr w:type="gramStart"/>
      <w:r w:rsidRPr="00833839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.</w:t>
      </w:r>
      <w:r w:rsidRPr="00833839">
        <w:rPr>
          <w:rFonts w:ascii="Times New Roman" w:eastAsia="Times New Roman" w:hAnsi="Times New Roman"/>
          <w:i/>
          <w:color w:val="000000"/>
          <w:sz w:val="24"/>
          <w:lang w:val="ru-RU"/>
        </w:rPr>
        <w:t>О</w:t>
      </w:r>
      <w:proofErr w:type="gramEnd"/>
      <w:r w:rsidRPr="00833839">
        <w:rPr>
          <w:rFonts w:ascii="Times New Roman" w:eastAsia="Times New Roman" w:hAnsi="Times New Roman"/>
          <w:i/>
          <w:color w:val="000000"/>
          <w:sz w:val="24"/>
          <w:lang w:val="ru-RU"/>
        </w:rPr>
        <w:t>здоровительная</w:t>
      </w:r>
      <w:proofErr w:type="spellEnd"/>
      <w:r w:rsidRPr="0083383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физическая культура.</w:t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 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EF09E7" w:rsidRPr="00833839" w:rsidRDefault="006F0F90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833839">
        <w:rPr>
          <w:lang w:val="ru-RU"/>
        </w:rPr>
        <w:tab/>
      </w:r>
      <w:r w:rsidRPr="00833839">
        <w:rPr>
          <w:rFonts w:ascii="Times New Roman" w:eastAsia="Times New Roman" w:hAnsi="Times New Roman"/>
          <w:i/>
          <w:color w:val="000000"/>
          <w:sz w:val="24"/>
          <w:lang w:val="ru-RU"/>
        </w:rPr>
        <w:t>Спортивно-оздоровительная физическая культура.</w:t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поведения на уроках физической культуры, подбора одежды для занятий в спортивном зале и на открытом воздухе.</w:t>
      </w:r>
    </w:p>
    <w:p w:rsidR="00EF09E7" w:rsidRPr="00833839" w:rsidRDefault="006F0F90">
      <w:pPr>
        <w:autoSpaceDE w:val="0"/>
        <w:autoSpaceDN w:val="0"/>
        <w:spacing w:before="72" w:after="0"/>
        <w:ind w:right="576" w:firstLine="18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Гимнастика с основами акробатики. 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месте; повороты направо и налево; передвижение в колонне по одному с равномерной скоростью.</w:t>
      </w:r>
    </w:p>
    <w:p w:rsidR="00EF09E7" w:rsidRPr="00833839" w:rsidRDefault="006F0F9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33839">
        <w:rPr>
          <w:lang w:val="ru-RU"/>
        </w:rPr>
        <w:tab/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Гимнастические упражнения: стилизованные способы передвижения ходьбой и бегом; упражнения с гимнастическим мячом и гимнастической скакалкой; стилизованные гимнастические прыжки.</w:t>
      </w:r>
    </w:p>
    <w:p w:rsidR="00EF09E7" w:rsidRPr="00833839" w:rsidRDefault="006F0F9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Акробатические упражнения: подъём туловища из </w:t>
      </w:r>
      <w:proofErr w:type="gramStart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положения</w:t>
      </w:r>
      <w:proofErr w:type="gramEnd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 лёжа на спине и животе; подъём ног из положения лёжа на животе; сгибание рук в положении упор лёжа; прыжки в группировке, толчком двумя ногами; прыжки в упоре на руки, толчком двумя ногами.</w:t>
      </w:r>
    </w:p>
    <w:p w:rsidR="00EF09E7" w:rsidRPr="00833839" w:rsidRDefault="006F0F90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833839">
        <w:rPr>
          <w:lang w:val="ru-RU"/>
        </w:rPr>
        <w:tab/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Лыжная подготовка. 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  <w:r w:rsidRPr="00833839">
        <w:rPr>
          <w:lang w:val="ru-RU"/>
        </w:rPr>
        <w:tab/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Лёгкая атлетика. Равномерная ходьба и равномерный бег. Прыжки в длину и высоту с места толчком двумя ногами, в высоту с прямого разбега.</w:t>
      </w:r>
    </w:p>
    <w:p w:rsidR="00EF09E7" w:rsidRPr="00833839" w:rsidRDefault="006F0F9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Подвижные и спортивные игры. Считалки для самостоятельной организации подвижных игр.</w:t>
      </w:r>
    </w:p>
    <w:p w:rsidR="00EF09E7" w:rsidRPr="00833839" w:rsidRDefault="006F0F90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proofErr w:type="spellStart"/>
      <w:r w:rsidRPr="00833839">
        <w:rPr>
          <w:rFonts w:ascii="Times New Roman" w:eastAsia="Times New Roman" w:hAnsi="Times New Roman"/>
          <w:i/>
          <w:color w:val="000000"/>
          <w:sz w:val="24"/>
          <w:lang w:val="ru-RU"/>
        </w:rPr>
        <w:t>Прикладно-ориентированная</w:t>
      </w:r>
      <w:proofErr w:type="spellEnd"/>
      <w:r w:rsidRPr="0083383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физическая культура</w:t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. Развитие основных физических каче</w:t>
      </w:r>
      <w:proofErr w:type="gramStart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ств ср</w:t>
      </w:r>
      <w:proofErr w:type="gramEnd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EF09E7" w:rsidRPr="00833839" w:rsidRDefault="00EF09E7">
      <w:pPr>
        <w:rPr>
          <w:lang w:val="ru-RU"/>
        </w:rPr>
        <w:sectPr w:rsidR="00EF09E7" w:rsidRPr="00833839">
          <w:pgSz w:w="11900" w:h="16840"/>
          <w:pgMar w:top="298" w:right="624" w:bottom="1440" w:left="666" w:header="720" w:footer="720" w:gutter="0"/>
          <w:cols w:space="720" w:equalWidth="0">
            <w:col w:w="10610" w:space="0"/>
          </w:cols>
          <w:docGrid w:linePitch="360"/>
        </w:sectPr>
      </w:pPr>
    </w:p>
    <w:p w:rsidR="00EF09E7" w:rsidRPr="00833839" w:rsidRDefault="00EF09E7">
      <w:pPr>
        <w:autoSpaceDE w:val="0"/>
        <w:autoSpaceDN w:val="0"/>
        <w:spacing w:after="78" w:line="220" w:lineRule="exact"/>
        <w:rPr>
          <w:lang w:val="ru-RU"/>
        </w:rPr>
      </w:pPr>
    </w:p>
    <w:p w:rsidR="00EF09E7" w:rsidRPr="00833839" w:rsidRDefault="006F0F90">
      <w:pPr>
        <w:autoSpaceDE w:val="0"/>
        <w:autoSpaceDN w:val="0"/>
        <w:spacing w:after="0" w:line="230" w:lineRule="auto"/>
        <w:rPr>
          <w:lang w:val="ru-RU"/>
        </w:rPr>
      </w:pPr>
      <w:r w:rsidRPr="00833839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EF09E7" w:rsidRPr="00833839" w:rsidRDefault="006F0F90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833839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EF09E7" w:rsidRPr="00833839" w:rsidRDefault="006F0F90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833839">
        <w:rPr>
          <w:lang w:val="ru-RU"/>
        </w:rPr>
        <w:tab/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  <w:r w:rsidRPr="00833839">
        <w:rPr>
          <w:lang w:val="ru-RU"/>
        </w:rPr>
        <w:tab/>
      </w: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должны отражать готовность </w:t>
      </w:r>
      <w:proofErr w:type="gramStart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 руководствоваться ценностями и приобретение первоначального опыта деятельности на их основе:</w:t>
      </w:r>
    </w:p>
    <w:p w:rsidR="00EF09E7" w:rsidRPr="00833839" w:rsidRDefault="006F0F90">
      <w:pPr>
        <w:autoSpaceDE w:val="0"/>
        <w:autoSpaceDN w:val="0"/>
        <w:spacing w:before="180" w:after="0" w:line="262" w:lineRule="auto"/>
        <w:ind w:left="420" w:right="432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</w:t>
      </w:r>
    </w:p>
    <w:p w:rsidR="00EF09E7" w:rsidRPr="00833839" w:rsidRDefault="006F0F90">
      <w:pPr>
        <w:autoSpaceDE w:val="0"/>
        <w:autoSpaceDN w:val="0"/>
        <w:spacing w:before="238" w:after="0" w:line="262" w:lineRule="auto"/>
        <w:ind w:left="420" w:right="144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EF09E7" w:rsidRPr="00833839" w:rsidRDefault="006F0F90">
      <w:pPr>
        <w:autoSpaceDE w:val="0"/>
        <w:autoSpaceDN w:val="0"/>
        <w:spacing w:before="238" w:after="0" w:line="262" w:lineRule="auto"/>
        <w:ind w:left="420" w:right="144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EF09E7" w:rsidRPr="00833839" w:rsidRDefault="006F0F90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EF09E7" w:rsidRPr="00833839" w:rsidRDefault="006F0F90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стремление к формированию культуры здоровья, соблюдению правил здорового образа жизни;</w:t>
      </w:r>
    </w:p>
    <w:p w:rsidR="00EF09E7" w:rsidRPr="00833839" w:rsidRDefault="006F0F90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EF09E7" w:rsidRPr="00833839" w:rsidRDefault="006F0F90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proofErr w:type="spellStart"/>
      <w:r w:rsidRPr="00833839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</w:t>
      </w:r>
      <w:proofErr w:type="spellEnd"/>
      <w:r w:rsidRPr="0083383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результаты</w:t>
      </w:r>
    </w:p>
    <w:p w:rsidR="00EF09E7" w:rsidRPr="00833839" w:rsidRDefault="006F0F90">
      <w:pPr>
        <w:autoSpaceDE w:val="0"/>
        <w:autoSpaceDN w:val="0"/>
        <w:spacing w:before="190" w:after="0"/>
        <w:ind w:right="720" w:firstLine="180"/>
        <w:rPr>
          <w:lang w:val="ru-RU"/>
        </w:rPr>
      </w:pPr>
      <w:proofErr w:type="spellStart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отражают достижения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деятельности. </w:t>
      </w:r>
      <w:proofErr w:type="spellStart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формируются на протяжении каждого года обучения.</w:t>
      </w:r>
    </w:p>
    <w:p w:rsidR="00EF09E7" w:rsidRPr="00833839" w:rsidRDefault="006F0F90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По окончании первого года обучения учащиеся научатся:</w:t>
      </w:r>
    </w:p>
    <w:p w:rsidR="00EF09E7" w:rsidRPr="00833839" w:rsidRDefault="006F0F9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833839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УУД:</w:t>
      </w:r>
    </w:p>
    <w:p w:rsidR="00EF09E7" w:rsidRPr="00833839" w:rsidRDefault="006F0F90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находить общие и отличительные признаки в передвижениях человека и животных;</w:t>
      </w:r>
    </w:p>
    <w:p w:rsidR="00EF09E7" w:rsidRPr="00833839" w:rsidRDefault="006F0F90">
      <w:pPr>
        <w:autoSpaceDE w:val="0"/>
        <w:autoSpaceDN w:val="0"/>
        <w:spacing w:before="238" w:after="0" w:line="262" w:lineRule="auto"/>
        <w:ind w:left="420" w:right="1296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связь между бытовыми движениями древних людей и физическими упражнениями из современных видов спорта;</w:t>
      </w:r>
    </w:p>
    <w:p w:rsidR="00EF09E7" w:rsidRPr="00833839" w:rsidRDefault="006F0F90">
      <w:pPr>
        <w:autoSpaceDE w:val="0"/>
        <w:autoSpaceDN w:val="0"/>
        <w:spacing w:before="238" w:after="0" w:line="262" w:lineRule="auto"/>
        <w:ind w:left="420" w:right="1152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сравнивать способы передвижения ходьбой и бегом, находить между ними общие и отличительные признаки;</w:t>
      </w:r>
    </w:p>
    <w:p w:rsidR="00EF09E7" w:rsidRPr="00833839" w:rsidRDefault="006F0F90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выявлять признаки правильной и неправильной осанки, приводить возможные причины её нарушений;</w:t>
      </w:r>
    </w:p>
    <w:p w:rsidR="00EF09E7" w:rsidRPr="00833839" w:rsidRDefault="006F0F90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833839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УУД:</w:t>
      </w:r>
    </w:p>
    <w:p w:rsidR="00EF09E7" w:rsidRPr="00833839" w:rsidRDefault="006F0F90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названия разучиваемых физических упражнений и их исходные положения; </w:t>
      </w:r>
    </w:p>
    <w:p w:rsidR="00EF09E7" w:rsidRPr="00833839" w:rsidRDefault="00EF09E7">
      <w:pPr>
        <w:rPr>
          <w:lang w:val="ru-RU"/>
        </w:rPr>
        <w:sectPr w:rsidR="00EF09E7" w:rsidRPr="00833839">
          <w:pgSz w:w="11900" w:h="16840"/>
          <w:pgMar w:top="298" w:right="650" w:bottom="35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F09E7" w:rsidRPr="00833839" w:rsidRDefault="00EF09E7">
      <w:pPr>
        <w:autoSpaceDE w:val="0"/>
        <w:autoSpaceDN w:val="0"/>
        <w:spacing w:after="90" w:line="220" w:lineRule="exact"/>
        <w:rPr>
          <w:lang w:val="ru-RU"/>
        </w:rPr>
      </w:pPr>
    </w:p>
    <w:p w:rsidR="00EF09E7" w:rsidRPr="00833839" w:rsidRDefault="006F0F90">
      <w:pPr>
        <w:autoSpaceDE w:val="0"/>
        <w:autoSpaceDN w:val="0"/>
        <w:spacing w:after="0" w:line="262" w:lineRule="auto"/>
        <w:ind w:left="240" w:right="288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EF09E7" w:rsidRPr="00833839" w:rsidRDefault="006F0F90">
      <w:pPr>
        <w:autoSpaceDE w:val="0"/>
        <w:autoSpaceDN w:val="0"/>
        <w:spacing w:before="190" w:after="0" w:line="271" w:lineRule="auto"/>
        <w:ind w:left="240" w:right="144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 </w:t>
      </w:r>
    </w:p>
    <w:p w:rsidR="00EF09E7" w:rsidRPr="00833839" w:rsidRDefault="006F0F90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обсуждать правила проведения подвижных игр, обосновывать объективность определения победителей;</w:t>
      </w:r>
    </w:p>
    <w:p w:rsidR="00EF09E7" w:rsidRPr="00833839" w:rsidRDefault="006F0F90">
      <w:pPr>
        <w:autoSpaceDE w:val="0"/>
        <w:autoSpaceDN w:val="0"/>
        <w:spacing w:before="298" w:after="0" w:line="230" w:lineRule="auto"/>
        <w:rPr>
          <w:lang w:val="ru-RU"/>
        </w:rPr>
      </w:pPr>
      <w:r w:rsidRPr="00833839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УУД:</w:t>
      </w:r>
    </w:p>
    <w:p w:rsidR="00EF09E7" w:rsidRPr="00833839" w:rsidRDefault="006F0F90">
      <w:pPr>
        <w:autoSpaceDE w:val="0"/>
        <w:autoSpaceDN w:val="0"/>
        <w:spacing w:before="180" w:after="0" w:line="262" w:lineRule="auto"/>
        <w:ind w:left="240" w:right="288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комплексы физкультминуток, утренней зарядки, упражнений по профилактике нарушения и коррекции осанки; </w:t>
      </w:r>
    </w:p>
    <w:p w:rsidR="00EF09E7" w:rsidRPr="00833839" w:rsidRDefault="006F0F90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выполнять учебные задания по обучению новым физическим упражнениям и развитию физических качеств;</w:t>
      </w:r>
    </w:p>
    <w:p w:rsidR="00EF09E7" w:rsidRPr="00833839" w:rsidRDefault="006F0F90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проявлять уважительное отношение к участникам совместной игровой и соревновательной деятельности.</w:t>
      </w:r>
    </w:p>
    <w:p w:rsidR="00EF09E7" w:rsidRPr="00833839" w:rsidRDefault="006F0F90">
      <w:pPr>
        <w:autoSpaceDE w:val="0"/>
        <w:autoSpaceDN w:val="0"/>
        <w:spacing w:before="418" w:after="0" w:line="230" w:lineRule="auto"/>
        <w:rPr>
          <w:lang w:val="ru-RU"/>
        </w:rPr>
      </w:pPr>
      <w:r w:rsidRPr="00833839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EF09E7" w:rsidRPr="00833839" w:rsidRDefault="006F0F90">
      <w:pPr>
        <w:autoSpaceDE w:val="0"/>
        <w:autoSpaceDN w:val="0"/>
        <w:spacing w:before="190" w:after="0" w:line="230" w:lineRule="auto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первом классе </w:t>
      </w:r>
      <w:proofErr w:type="gramStart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gramEnd"/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научится:</w:t>
      </w:r>
    </w:p>
    <w:p w:rsidR="00EF09E7" w:rsidRPr="00833839" w:rsidRDefault="006F0F90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основных дневных дел и их распределение в индивидуальном режиме дня;</w:t>
      </w:r>
    </w:p>
    <w:p w:rsidR="00EF09E7" w:rsidRPr="00833839" w:rsidRDefault="006F0F90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поведения на уроках физической культурой, приводить примеры подбора одежды для самостоятельных занятий;</w:t>
      </w:r>
    </w:p>
    <w:p w:rsidR="00EF09E7" w:rsidRPr="00833839" w:rsidRDefault="006F0F90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выполнять упражнения утренней зарядки и физкультминуток;</w:t>
      </w:r>
    </w:p>
    <w:p w:rsidR="00EF09E7" w:rsidRPr="00833839" w:rsidRDefault="006F0F90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причины нарушения осанки и демонстрировать упражнения по профилактике её нарушения;</w:t>
      </w:r>
    </w:p>
    <w:p w:rsidR="00EF09E7" w:rsidRPr="00833839" w:rsidRDefault="006F0F90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построение и перестроение из одной шеренги в две и в колонну по одному;</w:t>
      </w:r>
    </w:p>
    <w:p w:rsidR="00EF09E7" w:rsidRPr="00833839" w:rsidRDefault="006F0F90">
      <w:pPr>
        <w:autoSpaceDE w:val="0"/>
        <w:autoSpaceDN w:val="0"/>
        <w:spacing w:before="240" w:after="0" w:line="230" w:lineRule="auto"/>
        <w:ind w:left="24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выполнять ходьбу и бег с равномерной и изменяющейся скоростью передвижения;</w:t>
      </w:r>
    </w:p>
    <w:p w:rsidR="00EF09E7" w:rsidRPr="00833839" w:rsidRDefault="006F0F90">
      <w:pPr>
        <w:autoSpaceDE w:val="0"/>
        <w:autoSpaceDN w:val="0"/>
        <w:spacing w:before="240" w:after="0" w:line="262" w:lineRule="auto"/>
        <w:ind w:left="24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передвижения стилизованным гимнастическим шагом и бегом, прыжки на месте с поворотами в разные стороны и в длину толчком двумя ногами;</w:t>
      </w:r>
    </w:p>
    <w:p w:rsidR="00EF09E7" w:rsidRPr="00833839" w:rsidRDefault="006F0F90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передвигаться на лыжах ступающим и скользящим шагом (без палок);</w:t>
      </w:r>
    </w:p>
    <w:p w:rsidR="00EF09E7" w:rsidRPr="00833839" w:rsidRDefault="006F0F90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833839">
        <w:rPr>
          <w:rFonts w:ascii="Times New Roman" w:eastAsia="Times New Roman" w:hAnsi="Times New Roman"/>
          <w:color w:val="000000"/>
          <w:sz w:val="24"/>
          <w:lang w:val="ru-RU"/>
        </w:rPr>
        <w:t>—  играть в подвижные игры с общеразвивающей направленностью.</w:t>
      </w:r>
    </w:p>
    <w:p w:rsidR="00EF09E7" w:rsidRPr="00833839" w:rsidRDefault="00EF09E7">
      <w:pPr>
        <w:rPr>
          <w:lang w:val="ru-RU"/>
        </w:rPr>
        <w:sectPr w:rsidR="00EF09E7" w:rsidRPr="00833839">
          <w:pgSz w:w="11900" w:h="16840"/>
          <w:pgMar w:top="310" w:right="822" w:bottom="1440" w:left="846" w:header="720" w:footer="720" w:gutter="0"/>
          <w:cols w:space="720" w:equalWidth="0">
            <w:col w:w="10232" w:space="0"/>
          </w:cols>
          <w:docGrid w:linePitch="360"/>
        </w:sectPr>
      </w:pPr>
    </w:p>
    <w:p w:rsidR="00EF09E7" w:rsidRPr="00833839" w:rsidRDefault="00EF09E7">
      <w:pPr>
        <w:autoSpaceDE w:val="0"/>
        <w:autoSpaceDN w:val="0"/>
        <w:spacing w:after="64" w:line="220" w:lineRule="exact"/>
        <w:rPr>
          <w:lang w:val="ru-RU"/>
        </w:rPr>
      </w:pPr>
    </w:p>
    <w:p w:rsidR="00EF09E7" w:rsidRDefault="006F0F90">
      <w:pPr>
        <w:autoSpaceDE w:val="0"/>
        <w:autoSpaceDN w:val="0"/>
        <w:spacing w:after="258" w:line="233" w:lineRule="auto"/>
      </w:pPr>
      <w:bookmarkStart w:id="0" w:name="_GoBack"/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32"/>
        <w:gridCol w:w="3206"/>
        <w:gridCol w:w="528"/>
        <w:gridCol w:w="1104"/>
        <w:gridCol w:w="1142"/>
        <w:gridCol w:w="864"/>
        <w:gridCol w:w="2646"/>
        <w:gridCol w:w="1134"/>
        <w:gridCol w:w="1701"/>
        <w:gridCol w:w="1984"/>
      </w:tblGrid>
      <w:tr w:rsidR="003B49DD" w:rsidRPr="00BF5018" w:rsidTr="008F16E3">
        <w:trPr>
          <w:trHeight w:hRule="exact" w:val="348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45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№</w:t>
            </w:r>
            <w:r w:rsidRPr="00BF5018">
              <w:rPr>
                <w:sz w:val="18"/>
                <w:szCs w:val="18"/>
              </w:rPr>
              <w:br/>
            </w: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п/п</w:t>
            </w:r>
          </w:p>
        </w:tc>
        <w:tc>
          <w:tcPr>
            <w:tcW w:w="3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Количество</w:t>
            </w:r>
            <w:proofErr w:type="spellEnd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Дата</w:t>
            </w:r>
            <w:proofErr w:type="spellEnd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 </w:t>
            </w:r>
            <w:r w:rsidRPr="00BF5018">
              <w:rPr>
                <w:sz w:val="18"/>
                <w:szCs w:val="18"/>
              </w:rPr>
              <w:br/>
            </w:r>
            <w:proofErr w:type="spellStart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изучения</w:t>
            </w:r>
            <w:proofErr w:type="spellEnd"/>
          </w:p>
        </w:tc>
        <w:tc>
          <w:tcPr>
            <w:tcW w:w="2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Виды деятельности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47" w:lineRule="auto"/>
              <w:ind w:left="72" w:right="288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Виды, </w:t>
            </w:r>
            <w:r w:rsidRPr="00BF5018">
              <w:rPr>
                <w:sz w:val="18"/>
                <w:szCs w:val="18"/>
              </w:rPr>
              <w:br/>
            </w: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формы </w:t>
            </w:r>
            <w:r w:rsidRPr="00BF5018">
              <w:rPr>
                <w:sz w:val="18"/>
                <w:szCs w:val="18"/>
              </w:rPr>
              <w:br/>
            </w: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контроля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50" w:lineRule="auto"/>
              <w:ind w:left="72" w:right="576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Электронные </w:t>
            </w:r>
            <w:r w:rsidRPr="00BF5018">
              <w:rPr>
                <w:sz w:val="18"/>
                <w:szCs w:val="18"/>
              </w:rPr>
              <w:br/>
            </w: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(цифровые) </w:t>
            </w:r>
            <w:r w:rsidRPr="00BF5018">
              <w:rPr>
                <w:sz w:val="18"/>
                <w:szCs w:val="18"/>
              </w:rPr>
              <w:br/>
            </w: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образовательные ресурсы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49DD" w:rsidRPr="00BF5018" w:rsidRDefault="003B49DD">
            <w:pPr>
              <w:autoSpaceDE w:val="0"/>
              <w:autoSpaceDN w:val="0"/>
              <w:spacing w:before="78" w:after="0" w:line="250" w:lineRule="auto"/>
              <w:ind w:left="72" w:right="576"/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Личностные результаты</w:t>
            </w:r>
          </w:p>
        </w:tc>
      </w:tr>
      <w:tr w:rsidR="003B49DD" w:rsidRPr="00BF5018" w:rsidTr="008F16E3">
        <w:trPr>
          <w:trHeight w:hRule="exact" w:val="576"/>
        </w:trPr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BF5018" w:rsidRDefault="003B49DD">
            <w:pPr>
              <w:rPr>
                <w:sz w:val="18"/>
                <w:szCs w:val="18"/>
              </w:rPr>
            </w:pPr>
          </w:p>
        </w:tc>
        <w:tc>
          <w:tcPr>
            <w:tcW w:w="3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BF5018" w:rsidRDefault="003B49DD">
            <w:pPr>
              <w:rPr>
                <w:sz w:val="18"/>
                <w:szCs w:val="1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45" w:lineRule="auto"/>
              <w:ind w:left="74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практические работы</w:t>
            </w:r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BF5018" w:rsidRDefault="003B49DD">
            <w:pPr>
              <w:rPr>
                <w:sz w:val="18"/>
                <w:szCs w:val="18"/>
              </w:rPr>
            </w:pPr>
          </w:p>
        </w:tc>
        <w:tc>
          <w:tcPr>
            <w:tcW w:w="2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BF5018" w:rsidRDefault="003B49D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BF5018" w:rsidRDefault="003B49DD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BF5018" w:rsidRDefault="003B49DD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BF5018" w:rsidRDefault="003B49DD">
            <w:pPr>
              <w:rPr>
                <w:sz w:val="18"/>
                <w:szCs w:val="18"/>
              </w:rPr>
            </w:pPr>
          </w:p>
        </w:tc>
      </w:tr>
      <w:tr w:rsidR="003B49DD" w:rsidRPr="00C9118D" w:rsidTr="008F16E3">
        <w:trPr>
          <w:trHeight w:hRule="exact" w:val="348"/>
        </w:trPr>
        <w:tc>
          <w:tcPr>
            <w:tcW w:w="12757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Раздел 1.</w:t>
            </w: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 Знания о физической культуре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</w:tr>
      <w:tr w:rsidR="003B49DD" w:rsidRPr="00C9118D" w:rsidTr="008F16E3">
        <w:trPr>
          <w:trHeight w:val="20"/>
        </w:trPr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1.1.</w:t>
            </w:r>
          </w:p>
        </w:tc>
        <w:tc>
          <w:tcPr>
            <w:tcW w:w="32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45" w:lineRule="auto"/>
              <w:ind w:left="72" w:right="720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Что понимается под физической культурой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98345F" w:rsidRDefault="0098345F">
            <w:pPr>
              <w:autoSpaceDE w:val="0"/>
              <w:autoSpaceDN w:val="0"/>
              <w:spacing w:before="76" w:after="0" w:line="230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0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98345F" w:rsidRDefault="0098345F">
            <w:pPr>
              <w:autoSpaceDE w:val="0"/>
              <w:autoSpaceDN w:val="0"/>
              <w:spacing w:before="76" w:after="0" w:line="230" w:lineRule="auto"/>
              <w:ind w:left="74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54" w:lineRule="auto"/>
              <w:ind w:left="72" w:right="144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обсуждают рассказ учителя о видах спорта и занятиях физическими упражнениями, которым обучают школьников на уроках физической культуры, рассказывают об известных видах спорта и проводят примеры упражнений, которые умеют выполнять</w:t>
            </w:r>
            <w:proofErr w:type="gram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proofErr w:type="gram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проводят сравнение между современными физическими упражнениями и трудовыми действиями древних охотников, устанавливают возможную связь между ними;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4C24D4" w:rsidRDefault="004C24D4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Первоначальные представления о научной картине мира Познавательные интересы, активность, инициативность, любознательность и самостоятельность в познании</w:t>
            </w:r>
          </w:p>
        </w:tc>
      </w:tr>
      <w:tr w:rsidR="003B49DD" w:rsidRPr="00BF5018" w:rsidTr="008F16E3">
        <w:trPr>
          <w:trHeight w:hRule="exact" w:val="348"/>
        </w:trPr>
        <w:tc>
          <w:tcPr>
            <w:tcW w:w="3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Итого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по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98345F" w:rsidRDefault="0098345F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85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BF5018" w:rsidRDefault="003B49DD">
            <w:pPr>
              <w:rPr>
                <w:sz w:val="18"/>
                <w:szCs w:val="18"/>
              </w:rPr>
            </w:pPr>
          </w:p>
        </w:tc>
      </w:tr>
      <w:tr w:rsidR="003B49DD" w:rsidRPr="00BF5018" w:rsidTr="008F16E3">
        <w:trPr>
          <w:trHeight w:hRule="exact" w:val="348"/>
        </w:trPr>
        <w:tc>
          <w:tcPr>
            <w:tcW w:w="127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Раздел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2. </w:t>
            </w: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Способы самостоятельной деятельности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</w:pPr>
          </w:p>
        </w:tc>
      </w:tr>
      <w:tr w:rsidR="003B49DD" w:rsidRPr="00C9118D" w:rsidTr="008F16E3">
        <w:trPr>
          <w:trHeight w:val="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2.1.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Режим дня школьника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98345F" w:rsidRDefault="0098345F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98345F" w:rsidRDefault="0098345F">
            <w:pPr>
              <w:autoSpaceDE w:val="0"/>
              <w:autoSpaceDN w:val="0"/>
              <w:spacing w:before="78" w:after="0" w:line="230" w:lineRule="auto"/>
              <w:ind w:left="74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52" w:lineRule="auto"/>
              <w:ind w:left="72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обсуждают предназначение режима дня, определяют основные дневные мероприятия первоклассника и распределяют их по часам с утра до вечера</w:t>
            </w:r>
            <w:proofErr w:type="gram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proofErr w:type="gram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знакомятся с таблицей режима дня и правилами её оформления, уточняют индивидуальные мероприятия и заполняют таблицу (по образцу, с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помощью родителей);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47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; </w:t>
            </w:r>
            <w:r w:rsidRPr="00BF5018">
              <w:rPr>
                <w:sz w:val="18"/>
                <w:szCs w:val="18"/>
              </w:rPr>
              <w:br/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Тестирование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4C24D4" w:rsidRDefault="004C24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3B49DD" w:rsidRPr="00BF5018" w:rsidTr="008F16E3">
        <w:trPr>
          <w:trHeight w:hRule="exact" w:val="350"/>
        </w:trPr>
        <w:tc>
          <w:tcPr>
            <w:tcW w:w="3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Итого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по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98345F" w:rsidRDefault="0098345F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85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BF5018" w:rsidRDefault="003B49DD">
            <w:pPr>
              <w:rPr>
                <w:sz w:val="18"/>
                <w:szCs w:val="18"/>
              </w:rPr>
            </w:pPr>
          </w:p>
        </w:tc>
      </w:tr>
      <w:tr w:rsidR="003B49DD" w:rsidRPr="00BF5018" w:rsidTr="008F16E3">
        <w:trPr>
          <w:trHeight w:hRule="exact" w:val="348"/>
        </w:trPr>
        <w:tc>
          <w:tcPr>
            <w:tcW w:w="127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ФИЗИЧЕСКОЕ СОВЕРШЕНСТВОВАНИЕ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</w:pPr>
          </w:p>
        </w:tc>
      </w:tr>
      <w:tr w:rsidR="003B49DD" w:rsidRPr="00BF5018" w:rsidTr="008F16E3">
        <w:trPr>
          <w:trHeight w:hRule="exact" w:val="348"/>
        </w:trPr>
        <w:tc>
          <w:tcPr>
            <w:tcW w:w="127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Раздел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3.</w:t>
            </w: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 Оздоровительная физическая культура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</w:pPr>
          </w:p>
        </w:tc>
      </w:tr>
      <w:tr w:rsidR="003B49DD" w:rsidRPr="00C9118D" w:rsidTr="008F16E3">
        <w:trPr>
          <w:trHeight w:val="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3.1.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45" w:lineRule="auto"/>
              <w:ind w:left="72" w:right="720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Личная гигиена и гигиенические процедуры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ind w:left="74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знакомятся с понятием «личная гигиена», обсуждают положительную связь личной гигиены с состоянием здоровья человека</w:t>
            </w:r>
            <w:proofErr w:type="gram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proofErr w:type="gram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знакомятся с гигиеническими процедурами и правилами их выполнения, устанавливают время их проведения в режиме дня;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4C24D4" w:rsidRDefault="004C24D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3B49DD" w:rsidRPr="00C9118D" w:rsidTr="008F16E3">
        <w:trPr>
          <w:trHeight w:val="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3.2.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Осанка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ind w:left="74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знакомятся с понятием «осанка человека», правильной и неправильной формой осанки, обсуждают её отличительные признаки</w:t>
            </w:r>
            <w:proofErr w:type="gram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proofErr w:type="gram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упражнения для профилактики нарушения осанки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(упражнения для формирования навыка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прямостояния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 и упражнения для развития силы отдельных мышечных групп);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4C24D4" w:rsidRDefault="004C24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3B49DD" w:rsidRPr="00C9118D" w:rsidTr="008F16E3">
        <w:trPr>
          <w:trHeight w:val="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3.3.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ind w:left="74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54" w:lineRule="auto"/>
              <w:ind w:left="72"/>
              <w:rPr>
                <w:sz w:val="18"/>
                <w:szCs w:val="18"/>
                <w:lang w:val="ru-RU"/>
              </w:rPr>
            </w:pPr>
            <w:proofErr w:type="gram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обсуждают рассказ учителя о физкультминутке как комплексе физических упражнений, её предназначении в учебной деятельности учащихся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младшего школьного возраста;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комплекс утренней зарядки, контролируют правильность и последовательность выполнения входящих в него упражнений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lastRenderedPageBreak/>
              <w:t xml:space="preserve">(упражнения для усиления дыхания и работы сердца; для мышц рук, туловища, спины, живота и ног; дыхательные упражнения для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восстановления организма);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Практическая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4C24D4" w:rsidRDefault="004C24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</w:t>
            </w: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lastRenderedPageBreak/>
              <w:t>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3B49DD" w:rsidRPr="00BF5018" w:rsidTr="008F16E3">
        <w:trPr>
          <w:trHeight w:hRule="exact" w:val="348"/>
        </w:trPr>
        <w:tc>
          <w:tcPr>
            <w:tcW w:w="3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Итого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по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rPr>
                <w:sz w:val="18"/>
                <w:szCs w:val="18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rPr>
                <w:sz w:val="18"/>
                <w:szCs w:val="18"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BF5018" w:rsidRDefault="003B49DD">
            <w:pPr>
              <w:rPr>
                <w:sz w:val="18"/>
                <w:szCs w:val="18"/>
              </w:rPr>
            </w:pPr>
          </w:p>
        </w:tc>
      </w:tr>
      <w:tr w:rsidR="003B49DD" w:rsidRPr="00C9118D" w:rsidTr="008F16E3">
        <w:trPr>
          <w:trHeight w:hRule="exact" w:val="328"/>
        </w:trPr>
        <w:tc>
          <w:tcPr>
            <w:tcW w:w="127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Раздел 4.</w:t>
            </w: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 Спортивно-оздоровительная физическая культура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</w:tr>
    </w:tbl>
    <w:p w:rsidR="00EF09E7" w:rsidRPr="00BF5018" w:rsidRDefault="00EF09E7">
      <w:pPr>
        <w:autoSpaceDE w:val="0"/>
        <w:autoSpaceDN w:val="0"/>
        <w:spacing w:after="66" w:line="220" w:lineRule="exact"/>
        <w:rPr>
          <w:sz w:val="18"/>
          <w:szCs w:val="18"/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32"/>
        <w:gridCol w:w="3206"/>
        <w:gridCol w:w="528"/>
        <w:gridCol w:w="1104"/>
        <w:gridCol w:w="1142"/>
        <w:gridCol w:w="864"/>
        <w:gridCol w:w="2646"/>
        <w:gridCol w:w="1134"/>
        <w:gridCol w:w="1701"/>
        <w:gridCol w:w="1984"/>
      </w:tblGrid>
      <w:tr w:rsidR="003B49DD" w:rsidRPr="00C9118D" w:rsidTr="008F16E3">
        <w:trPr>
          <w:trHeight w:val="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4.1.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47" w:lineRule="auto"/>
              <w:ind w:left="72" w:right="432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"Гимнастика с основами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>акробатики".</w:t>
            </w: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 Правила поведения на уроках физической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ind w:left="74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знакомятся с правилами поведения на уроках физической культуры, требованиями к обязательному их соблюдению</w:t>
            </w:r>
            <w:proofErr w:type="gram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proofErr w:type="gram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знакомятся с формой одежды для занятий физической культурой в спортивном зале и в домашних условиях, во время прогулок на открытом воздухе;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4C24D4" w:rsidRDefault="004C24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3B49DD" w:rsidRPr="00C9118D" w:rsidTr="008F16E3">
        <w:trPr>
          <w:trHeight w:val="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4.2.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47" w:lineRule="auto"/>
              <w:ind w:left="72" w:right="432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"Гимнастика с основами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акробатики". </w:t>
            </w: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98345F" w:rsidRDefault="0098345F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98345F" w:rsidRDefault="0098345F">
            <w:pPr>
              <w:autoSpaceDE w:val="0"/>
              <w:autoSpaceDN w:val="0"/>
              <w:spacing w:before="78" w:after="0" w:line="230" w:lineRule="auto"/>
              <w:ind w:left="74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52" w:lineRule="auto"/>
              <w:ind w:left="72" w:right="288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знакомятся с понятием «исходное положение» и значением исходного положения для последующего выполнения упражнения</w:t>
            </w:r>
            <w:proofErr w:type="gram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proofErr w:type="gram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основные исходные положения для выполнения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гимнастических упражнений, их названия и требования к выполнению </w:t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(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стойки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;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упоры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;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седы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,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положения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лёжа);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 работа;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4C24D4" w:rsidRDefault="004C24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3B49DD" w:rsidRPr="00C9118D" w:rsidTr="008F16E3">
        <w:trPr>
          <w:trHeight w:val="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4.3.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50" w:lineRule="auto"/>
              <w:ind w:left="72" w:right="432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"Гимнастика с основами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акробатики". </w:t>
            </w: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Строевые упражнения и организующие </w:t>
            </w: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lastRenderedPageBreak/>
              <w:t>команды на уроках физической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98345F" w:rsidRDefault="00F11B0A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lastRenderedPageBreak/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98345F" w:rsidRDefault="00F11B0A">
            <w:pPr>
              <w:autoSpaceDE w:val="0"/>
              <w:autoSpaceDN w:val="0"/>
              <w:spacing w:before="76" w:after="0" w:line="233" w:lineRule="auto"/>
              <w:ind w:left="74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52" w:lineRule="auto"/>
              <w:ind w:left="72" w:right="288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способы </w:t>
            </w:r>
            <w:proofErr w:type="gram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построения</w:t>
            </w:r>
            <w:proofErr w:type="gram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 стоя на месте (шеренга, колонна по одному, </w:t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lastRenderedPageBreak/>
              <w:t xml:space="preserve">две шеренги, колонна по одному и по два);;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повороты, стоя на месте (вправо, влево);;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разучивают передвижение ходьбой в колонне по одному с равномерной скоростью;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50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Зачет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; </w:t>
            </w:r>
            <w:r w:rsidRPr="00BF5018">
              <w:rPr>
                <w:sz w:val="18"/>
                <w:szCs w:val="18"/>
              </w:rPr>
              <w:br/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4C24D4" w:rsidRDefault="004C24D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Бережное отношение к физическому и психическому </w:t>
            </w: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lastRenderedPageBreak/>
              <w:t>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3B49DD" w:rsidRPr="00C9118D" w:rsidTr="008F16E3">
        <w:trPr>
          <w:trHeight w:val="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4.4.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"Гимнастика с основами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акробатики". </w:t>
            </w:r>
            <w:proofErr w:type="spellStart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Гимнастические</w:t>
            </w:r>
            <w:proofErr w:type="spellEnd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упражнения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C747C1" w:rsidRDefault="002D06B9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C747C1" w:rsidRDefault="002D06B9">
            <w:pPr>
              <w:autoSpaceDE w:val="0"/>
              <w:autoSpaceDN w:val="0"/>
              <w:spacing w:before="78" w:after="0" w:line="230" w:lineRule="auto"/>
              <w:ind w:left="74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6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54" w:lineRule="auto"/>
              <w:ind w:left="72" w:right="144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стилизованные передвижения (гимнастический шаг;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гимнастический бег; чередование гимнастической ходьбы с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гимнастическим бегом);;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упражнения с гимнастическим мячом (подбрасывание одной рукой и двумя руками; перекладывание с одной руки на другую;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прокатывание под ногами; поднимание ногами из </w:t>
            </w:r>
            <w:proofErr w:type="gram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положения</w:t>
            </w:r>
            <w:proofErr w:type="gram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 лёжа на полу);;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разучивают упражнения со скакалкой (перешагивание и перепрыгивание через скакалку, лежащую на полу; поочерёдное и последовательное вращение сложенной вдвое скакалкой одной рукой с правого и левого бока, двумя руками с правого и левого бока, перед собой</w:t>
            </w:r>
            <w:proofErr w:type="gram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);;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proofErr w:type="gram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упражнения в гимнастических прыжках (прыжки в высоту с разведением рук и ног в сторону; с приземлением в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полуприседе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; с поворотом в правую и левую сторону);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4C24D4" w:rsidRDefault="004C24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3B49DD" w:rsidRPr="00C9118D" w:rsidTr="008F16E3">
        <w:trPr>
          <w:trHeight w:val="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4.5.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45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"Гимнастика с основами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акробатики". </w:t>
            </w:r>
            <w:proofErr w:type="spellStart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Акробатические</w:t>
            </w:r>
            <w:proofErr w:type="spellEnd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lastRenderedPageBreak/>
              <w:t>упражнения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C747C1" w:rsidRDefault="00C4733D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lastRenderedPageBreak/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C747C1" w:rsidRDefault="00C4733D">
            <w:pPr>
              <w:autoSpaceDE w:val="0"/>
              <w:autoSpaceDN w:val="0"/>
              <w:spacing w:before="76" w:after="0" w:line="233" w:lineRule="auto"/>
              <w:ind w:left="74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52" w:lineRule="auto"/>
              <w:ind w:left="72" w:right="288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обучаются подъёму туловища из </w:t>
            </w:r>
            <w:proofErr w:type="gram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положения</w:t>
            </w:r>
            <w:proofErr w:type="gram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 лёжа на спине и </w:t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lastRenderedPageBreak/>
              <w:t xml:space="preserve">животе;; обучаются подъёму ног из положения лёжа на животе;;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обучаются сгибанию рук в положении упор лёжа;;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прыжки в группировке, толчком двумя ногами;;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разучивают прыжки в упоре на руках, толчком двумя ногами;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Практическая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4C24D4" w:rsidRDefault="004C24D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Бережное отношение к физическому и </w:t>
            </w: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lastRenderedPageBreak/>
              <w:t>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3B49DD" w:rsidRPr="00C9118D" w:rsidTr="008F16E3">
        <w:trPr>
          <w:trHeight w:val="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4.6.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Модуль "Лыжная подготовка". Строевые команды в лыжной подготовке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98345F" w:rsidRDefault="0098345F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98345F" w:rsidRDefault="0098345F">
            <w:pPr>
              <w:autoSpaceDE w:val="0"/>
              <w:autoSpaceDN w:val="0"/>
              <w:spacing w:before="78" w:after="0" w:line="230" w:lineRule="auto"/>
              <w:ind w:left="74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по образцу учителя разучивают выполнение строевых команд: «Лыжи на плечо!»; «Лыжи под руку!»; «Лыжи к ноге!», стоя на месте в одну шеренгу</w:t>
            </w:r>
            <w:proofErr w:type="gram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proofErr w:type="gram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разучивают способы передвижения в колонне по два с лыжами в руках;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4C24D4" w:rsidRDefault="004C24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</w:tbl>
    <w:p w:rsidR="00EF09E7" w:rsidRPr="00BF5018" w:rsidRDefault="00EF09E7">
      <w:pPr>
        <w:autoSpaceDE w:val="0"/>
        <w:autoSpaceDN w:val="0"/>
        <w:spacing w:after="66" w:line="220" w:lineRule="exact"/>
        <w:rPr>
          <w:sz w:val="18"/>
          <w:szCs w:val="18"/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32"/>
        <w:gridCol w:w="3206"/>
        <w:gridCol w:w="528"/>
        <w:gridCol w:w="1104"/>
        <w:gridCol w:w="1142"/>
        <w:gridCol w:w="864"/>
        <w:gridCol w:w="2646"/>
        <w:gridCol w:w="1134"/>
        <w:gridCol w:w="1701"/>
        <w:gridCol w:w="1984"/>
      </w:tblGrid>
      <w:tr w:rsidR="003B49DD" w:rsidRPr="00C9118D" w:rsidTr="008F16E3">
        <w:trPr>
          <w:trHeight w:val="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4.7.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47" w:lineRule="auto"/>
              <w:ind w:left="72" w:right="576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Модуль "Лыжная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подготовка". Передвижение на лыжах ступающим и скользящим шагом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2D06B9" w:rsidRDefault="002D06B9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85581E" w:rsidRDefault="002D06B9">
            <w:pPr>
              <w:autoSpaceDE w:val="0"/>
              <w:autoSpaceDN w:val="0"/>
              <w:spacing w:before="78" w:after="0" w:line="230" w:lineRule="auto"/>
              <w:ind w:left="74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7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54" w:lineRule="auto"/>
              <w:ind w:left="72" w:right="144"/>
              <w:rPr>
                <w:sz w:val="18"/>
                <w:szCs w:val="18"/>
                <w:lang w:val="ru-RU"/>
              </w:rPr>
            </w:pPr>
            <w:proofErr w:type="gram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имитационные упражнения техники передвижения на лыжах ступающим шагом, контролируют отдельные её элементы;;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и совершенствуют технику ступающего шага во время передвижения по учебной дистанции;;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наблюдают и анализируют образец техники передвижения на лыжах учителя скользящим шагом, уточняют отдельные её </w:t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lastRenderedPageBreak/>
              <w:t xml:space="preserve">элементы,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сравнивают с техникой ступающего шага, выделяют отличительные признаки;;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разучивают имитационные упражнения техники передвижения на лыжах скользящим шагом без лыж, контролируют</w:t>
            </w:r>
            <w:proofErr w:type="gram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 отдельные её элементы (по фазам движения и в полной координации</w:t>
            </w:r>
            <w:proofErr w:type="gram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);;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proofErr w:type="gram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технику передвижения скользящим шагом в полной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координации и совершенствуют её во время прохождения учебной дистанции;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Практическая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4C24D4" w:rsidRDefault="004C24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</w:t>
            </w: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lastRenderedPageBreak/>
              <w:t>и других людей) образа жизни в окружающей среде (в том числе информационной)</w:t>
            </w:r>
          </w:p>
        </w:tc>
      </w:tr>
      <w:tr w:rsidR="003B49DD" w:rsidRPr="00C9118D" w:rsidTr="008F16E3">
        <w:trPr>
          <w:trHeight w:val="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4.8.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45" w:lineRule="auto"/>
              <w:ind w:left="72" w:right="288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"Лёгкая атлетика". </w:t>
            </w: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Равномерное передвижение в ходьбе и беге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2D06B9" w:rsidRDefault="002D06B9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2D06B9" w:rsidRDefault="002D06B9">
            <w:pPr>
              <w:autoSpaceDE w:val="0"/>
              <w:autoSpaceDN w:val="0"/>
              <w:spacing w:before="76" w:after="0" w:line="233" w:lineRule="auto"/>
              <w:ind w:left="74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7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54" w:lineRule="auto"/>
              <w:ind w:left="72" w:right="144"/>
              <w:rPr>
                <w:sz w:val="18"/>
                <w:szCs w:val="18"/>
                <w:lang w:val="ru-RU"/>
              </w:rPr>
            </w:pPr>
            <w:proofErr w:type="gram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обучаются равномерной ходьбе в колоне по одному с использованием лидера (передвижение учителя);;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обучаются равномерной ходьбе в колонне по одному с изменением скорости передвижения с использованием метронома;;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обучаются равномерной ходьбе в колонне по одному с изменением скорости передвижения (по команде);;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обучаются равномерному бегу в колонне по одному с невысокой скоростью с использованием лидера (передвижение учителя);;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обучаются равномерному бегу в колонне по</w:t>
            </w:r>
            <w:proofErr w:type="gram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 одному с невысокой скоростью</w:t>
            </w:r>
            <w:proofErr w:type="gram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proofErr w:type="gram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обучаются равномерному бегу в колонне по одному с разной скоростью передвижения с использованием лидера;;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обучаются равномерному бегу в колонне по одному с разной скоростью передвижения (по команде);;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обучаются равномерному бегу в колонне по одному в </w:t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lastRenderedPageBreak/>
              <w:t>чередовании с равномерной ходьбой (по команде);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Практическая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4C24D4" w:rsidRDefault="004C24D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3B49DD" w:rsidRPr="00C9118D" w:rsidTr="008F16E3">
        <w:trPr>
          <w:trHeight w:val="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lastRenderedPageBreak/>
              <w:t>4.9.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"Лёгкая атлетика". </w:t>
            </w: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Прыжок в длину с места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98345F" w:rsidRDefault="002D06B9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98345F" w:rsidRDefault="002D06B9">
            <w:pPr>
              <w:autoSpaceDE w:val="0"/>
              <w:autoSpaceDN w:val="0"/>
              <w:spacing w:before="76" w:after="0" w:line="233" w:lineRule="auto"/>
              <w:ind w:left="74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50" w:lineRule="auto"/>
              <w:ind w:left="72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одновременное отталкивание двумя ногами (прыжки вверх из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полуприседа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 на месте; с поворотом в правую и левую сторону</w:t>
            </w:r>
            <w:proofErr w:type="gram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);;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proofErr w:type="gram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обучаются приземлению после спрыгивания с горки матов;;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обучаются прыжку в длину с места в полной координации;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4C24D4" w:rsidRDefault="004C24D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3B49DD" w:rsidRPr="00C9118D" w:rsidTr="008F16E3">
        <w:trPr>
          <w:trHeight w:val="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4.10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"Лёгкая атлетика". </w:t>
            </w: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Прыжок в длину и в высоту с прямого разбега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98345F" w:rsidRDefault="002D06B9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98345F" w:rsidRDefault="002D06B9">
            <w:pPr>
              <w:autoSpaceDE w:val="0"/>
              <w:autoSpaceDN w:val="0"/>
              <w:spacing w:before="78" w:after="0" w:line="230" w:lineRule="auto"/>
              <w:ind w:left="74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54" w:lineRule="auto"/>
              <w:ind w:left="72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наблюдают выполнение образца техники прыжка в высоту с прямого разбега, анализируют основные его фазы (разбег, отталкивание, полёт, приземление</w:t>
            </w:r>
            <w:proofErr w:type="gram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);;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proofErr w:type="gram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фазу приземления (после прыжка вверх толчком двумя ногами; </w:t>
            </w:r>
            <w:proofErr w:type="gram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после прыжка вверх-вперёд толчком двумя ногами с невысокой площадки);;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фазу отталкивания (прыжки на одной ноге по разметкам,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многоскоки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, прыжки толчком одной ногой вперёд-вверх с места и с разбега с приземлением);;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фазы разбега (бег по разметкам с ускорением; бег с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ускорением и последующим отталкиванием);;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разучивают выполнение прыжка в длину с места, толчком двумя в полной координации;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4C24D4" w:rsidRDefault="004C24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</w:tbl>
    <w:p w:rsidR="00EF09E7" w:rsidRPr="004C24D4" w:rsidRDefault="00EF09E7">
      <w:pPr>
        <w:autoSpaceDE w:val="0"/>
        <w:autoSpaceDN w:val="0"/>
        <w:spacing w:after="0" w:line="14" w:lineRule="exact"/>
        <w:rPr>
          <w:sz w:val="18"/>
          <w:szCs w:val="18"/>
          <w:lang w:val="ru-RU"/>
        </w:rPr>
      </w:pPr>
    </w:p>
    <w:p w:rsidR="00EF09E7" w:rsidRPr="004C24D4" w:rsidRDefault="00EF09E7">
      <w:pPr>
        <w:rPr>
          <w:sz w:val="18"/>
          <w:szCs w:val="18"/>
          <w:lang w:val="ru-RU"/>
        </w:rPr>
        <w:sectPr w:rsidR="00EF09E7" w:rsidRPr="004C24D4">
          <w:pgSz w:w="16840" w:h="11900"/>
          <w:pgMar w:top="284" w:right="640" w:bottom="81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F09E7" w:rsidRPr="004C24D4" w:rsidRDefault="00EF09E7">
      <w:pPr>
        <w:autoSpaceDE w:val="0"/>
        <w:autoSpaceDN w:val="0"/>
        <w:spacing w:after="66" w:line="220" w:lineRule="exact"/>
        <w:rPr>
          <w:sz w:val="18"/>
          <w:szCs w:val="18"/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32"/>
        <w:gridCol w:w="3206"/>
        <w:gridCol w:w="528"/>
        <w:gridCol w:w="1104"/>
        <w:gridCol w:w="1142"/>
        <w:gridCol w:w="864"/>
        <w:gridCol w:w="2646"/>
        <w:gridCol w:w="1134"/>
        <w:gridCol w:w="1701"/>
        <w:gridCol w:w="1984"/>
      </w:tblGrid>
      <w:tr w:rsidR="003B49DD" w:rsidRPr="00C9118D" w:rsidTr="008F16E3">
        <w:trPr>
          <w:trHeight w:val="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4.11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45" w:lineRule="auto"/>
              <w:ind w:left="72" w:right="720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i/>
                <w:color w:val="000000"/>
                <w:w w:val="97"/>
                <w:sz w:val="18"/>
                <w:szCs w:val="18"/>
                <w:lang w:val="ru-RU"/>
              </w:rPr>
              <w:t xml:space="preserve">Модуль "Подвижные и спортивные игры". </w:t>
            </w:r>
            <w:proofErr w:type="spellStart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Подвижные</w:t>
            </w:r>
            <w:proofErr w:type="spellEnd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</w:rPr>
              <w:t>игры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98345F" w:rsidRDefault="00F063B1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15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98345F" w:rsidRDefault="00F063B1">
            <w:pPr>
              <w:autoSpaceDE w:val="0"/>
              <w:autoSpaceDN w:val="0"/>
              <w:spacing w:before="78" w:after="0" w:line="230" w:lineRule="auto"/>
              <w:ind w:left="74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15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52" w:lineRule="auto"/>
              <w:ind w:left="72" w:right="144"/>
              <w:rPr>
                <w:sz w:val="18"/>
                <w:szCs w:val="18"/>
                <w:lang w:val="ru-RU"/>
              </w:rPr>
            </w:pPr>
            <w:proofErr w:type="gram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разучивают считалки для проведения совместных подвижных игр; используют их при распределении игровых ролей среди играющих;; разучивают игровые действия и правила подвижных игр, обучаются способам организации и подготовки игровых площадок;;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обучаются самостоятельной организации и проведению подвижных игр (по учебным группам);;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играют в разученные подвижные игры;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45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4C24D4" w:rsidRDefault="004C24D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3B49DD" w:rsidRPr="00BF5018" w:rsidTr="008F16E3">
        <w:trPr>
          <w:trHeight w:hRule="exact" w:val="348"/>
        </w:trPr>
        <w:tc>
          <w:tcPr>
            <w:tcW w:w="3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Итого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по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B1608A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5</w:t>
            </w:r>
            <w:r w:rsidR="003B49DD"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4</w:t>
            </w:r>
          </w:p>
        </w:tc>
        <w:tc>
          <w:tcPr>
            <w:tcW w:w="85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BF5018" w:rsidRDefault="003B49DD">
            <w:pPr>
              <w:rPr>
                <w:sz w:val="18"/>
                <w:szCs w:val="18"/>
              </w:rPr>
            </w:pPr>
          </w:p>
        </w:tc>
      </w:tr>
      <w:tr w:rsidR="003B49DD" w:rsidRPr="00C9118D" w:rsidTr="008F16E3">
        <w:trPr>
          <w:trHeight w:hRule="exact" w:val="350"/>
        </w:trPr>
        <w:tc>
          <w:tcPr>
            <w:tcW w:w="127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 xml:space="preserve">Раздел 5. </w:t>
            </w:r>
            <w:proofErr w:type="spellStart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Прикладно-ориентированная</w:t>
            </w:r>
            <w:proofErr w:type="spellEnd"/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 физическая культура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</w:p>
        </w:tc>
      </w:tr>
      <w:tr w:rsidR="003B49DD" w:rsidRPr="00C9118D" w:rsidTr="008F16E3">
        <w:trPr>
          <w:trHeight w:val="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5.1.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50" w:lineRule="auto"/>
              <w:ind w:left="72" w:right="288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 xml:space="preserve">Рефлексия: демонстрация прироста показателей физических качеств к </w:t>
            </w:r>
            <w:r w:rsidRPr="00BF5018">
              <w:rPr>
                <w:sz w:val="18"/>
                <w:szCs w:val="18"/>
                <w:lang w:val="ru-RU"/>
              </w:rPr>
              <w:br/>
            </w:r>
            <w:r w:rsidRPr="00BF5018"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18"/>
                <w:lang w:val="ru-RU"/>
              </w:rPr>
              <w:t>нормативным требованиям комплекса ГТО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98345F" w:rsidRDefault="0098345F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98345F" w:rsidRDefault="0098345F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1B2BF7" w:rsidRDefault="0098345F">
            <w:pPr>
              <w:autoSpaceDE w:val="0"/>
              <w:autoSpaceDN w:val="0"/>
              <w:spacing w:before="76" w:after="0" w:line="233" w:lineRule="auto"/>
              <w:ind w:left="74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демонстрация прироста показателей физических качеств к нормативным требованиям комплекса ГТО;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50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Практическая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работа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; </w:t>
            </w:r>
            <w:r w:rsidRPr="00BF5018">
              <w:rPr>
                <w:sz w:val="18"/>
                <w:szCs w:val="18"/>
              </w:rPr>
              <w:br/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Тестирование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;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jc w:val="center"/>
              <w:rPr>
                <w:sz w:val="18"/>
                <w:szCs w:val="18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https://resh.edu.ru/subject/9/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4C24D4" w:rsidRDefault="004C24D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</w:pPr>
            <w:r w:rsidRPr="004C24D4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Бережное отношение к физическому и психическому здоровью Познавательные интересы, активность, инициативность, любознательность и самостоятельность в познании Признание индивидуальности каждого человека Соблюдение правил здорового и безопасного (для себя и других людей) образа жизни в окружающей среде (в том числе информационной)</w:t>
            </w:r>
          </w:p>
        </w:tc>
      </w:tr>
      <w:tr w:rsidR="003B49DD" w:rsidRPr="00BF5018" w:rsidTr="008F16E3">
        <w:trPr>
          <w:trHeight w:hRule="exact" w:val="348"/>
        </w:trPr>
        <w:tc>
          <w:tcPr>
            <w:tcW w:w="3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</w:rPr>
            </w:pP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Итого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по</w:t>
            </w:r>
            <w:proofErr w:type="spellEnd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1B2BF7" w:rsidRDefault="00B1608A">
            <w:pPr>
              <w:autoSpaceDE w:val="0"/>
              <w:autoSpaceDN w:val="0"/>
              <w:spacing w:before="76" w:after="0" w:line="233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</w:rPr>
              <w:t>7</w:t>
            </w:r>
          </w:p>
        </w:tc>
        <w:tc>
          <w:tcPr>
            <w:tcW w:w="85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BF5018" w:rsidRDefault="003B49DD">
            <w:pPr>
              <w:rPr>
                <w:sz w:val="18"/>
                <w:szCs w:val="18"/>
              </w:rPr>
            </w:pPr>
          </w:p>
        </w:tc>
      </w:tr>
      <w:tr w:rsidR="003B49DD" w:rsidRPr="00BF5018" w:rsidTr="008F16E3">
        <w:trPr>
          <w:trHeight w:val="329"/>
        </w:trPr>
        <w:tc>
          <w:tcPr>
            <w:tcW w:w="3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autoSpaceDE w:val="0"/>
              <w:autoSpaceDN w:val="0"/>
              <w:spacing w:before="78" w:after="0" w:line="230" w:lineRule="auto"/>
              <w:jc w:val="center"/>
              <w:rPr>
                <w:sz w:val="18"/>
                <w:szCs w:val="18"/>
                <w:lang w:val="ru-RU"/>
              </w:rPr>
            </w:pPr>
            <w:r w:rsidRPr="00BF5018"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1608A" w:rsidRDefault="00B1608A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66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7D76A9" w:rsidRDefault="007D76A9">
            <w:pPr>
              <w:autoSpaceDE w:val="0"/>
              <w:autoSpaceDN w:val="0"/>
              <w:spacing w:before="78" w:after="0" w:line="230" w:lineRule="auto"/>
              <w:ind w:left="72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6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7D76A9" w:rsidRDefault="007D76A9">
            <w:pPr>
              <w:autoSpaceDE w:val="0"/>
              <w:autoSpaceDN w:val="0"/>
              <w:spacing w:before="78" w:after="0" w:line="230" w:lineRule="auto"/>
              <w:ind w:left="74"/>
              <w:rPr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18"/>
                <w:lang w:val="ru-RU"/>
              </w:rPr>
              <w:t>60</w:t>
            </w:r>
          </w:p>
        </w:tc>
        <w:tc>
          <w:tcPr>
            <w:tcW w:w="63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B49DD" w:rsidRPr="00BF5018" w:rsidRDefault="003B49DD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DD" w:rsidRPr="00BF5018" w:rsidRDefault="003B49DD">
            <w:pPr>
              <w:rPr>
                <w:sz w:val="18"/>
                <w:szCs w:val="18"/>
              </w:rPr>
            </w:pPr>
          </w:p>
        </w:tc>
      </w:tr>
      <w:bookmarkEnd w:id="0"/>
    </w:tbl>
    <w:p w:rsidR="00EF09E7" w:rsidRPr="00BF5018" w:rsidRDefault="00EF09E7">
      <w:pPr>
        <w:autoSpaceDE w:val="0"/>
        <w:autoSpaceDN w:val="0"/>
        <w:spacing w:after="0" w:line="14" w:lineRule="exact"/>
        <w:rPr>
          <w:sz w:val="18"/>
          <w:szCs w:val="18"/>
        </w:rPr>
      </w:pPr>
    </w:p>
    <w:p w:rsidR="00EF09E7" w:rsidRDefault="00EF09E7">
      <w:pPr>
        <w:sectPr w:rsidR="00EF09E7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F09E7" w:rsidRDefault="00EF09E7">
      <w:pPr>
        <w:autoSpaceDE w:val="0"/>
        <w:autoSpaceDN w:val="0"/>
        <w:spacing w:after="78" w:line="220" w:lineRule="exact"/>
      </w:pPr>
    </w:p>
    <w:p w:rsidR="00EF09E7" w:rsidRDefault="006F0F90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960"/>
        <w:gridCol w:w="2726"/>
        <w:gridCol w:w="732"/>
        <w:gridCol w:w="1620"/>
        <w:gridCol w:w="1668"/>
        <w:gridCol w:w="1236"/>
        <w:gridCol w:w="1610"/>
      </w:tblGrid>
      <w:tr w:rsidR="00EF09E7">
        <w:trPr>
          <w:trHeight w:hRule="exact" w:val="492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9E7" w:rsidRDefault="006F0F90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9E7" w:rsidRDefault="006F0F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9E7" w:rsidRDefault="006F0F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9E7" w:rsidRDefault="006F0F9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9E7" w:rsidRDefault="006F0F90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EF09E7" w:rsidTr="00245B13">
        <w:trPr>
          <w:trHeight w:hRule="exact" w:val="828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9E7" w:rsidRDefault="00EF09E7"/>
        </w:tc>
        <w:tc>
          <w:tcPr>
            <w:tcW w:w="2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9E7" w:rsidRDefault="00EF09E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9E7" w:rsidRDefault="006F0F9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9E7" w:rsidRDefault="006F0F9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9E7" w:rsidRDefault="006F0F9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9E7" w:rsidRDefault="00EF09E7"/>
        </w:tc>
        <w:tc>
          <w:tcPr>
            <w:tcW w:w="1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9E7" w:rsidRDefault="00EF09E7"/>
        </w:tc>
      </w:tr>
      <w:tr w:rsidR="00071787" w:rsidTr="006F0F90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B498E" w:rsidRDefault="0007178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757CC" w:rsidRDefault="00071787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B498E" w:rsidRDefault="0007178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071787" w:rsidP="0007178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B498E" w:rsidRDefault="00071787" w:rsidP="00071787">
            <w:pPr>
              <w:jc w:val="center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B498E" w:rsidRDefault="00071787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E03BAB" w:rsidRPr="00E03BAB" w:rsidRDefault="00E03BAB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</w:p>
        </w:tc>
      </w:tr>
      <w:tr w:rsidR="00071787" w:rsidTr="006F0F90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B498E" w:rsidRDefault="00CB498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0F90" w:rsidRPr="004757CC" w:rsidRDefault="006F0F90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757CC">
              <w:rPr>
                <w:rFonts w:ascii="Times New Roman" w:hAnsi="Times New Roman" w:cs="Times New Roman"/>
                <w:lang w:val="ru-RU"/>
              </w:rPr>
              <w:t>Правила поведения на уроке</w:t>
            </w:r>
          </w:p>
          <w:p w:rsidR="00071787" w:rsidRPr="004757CC" w:rsidRDefault="006F0F90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757CC">
              <w:rPr>
                <w:rFonts w:ascii="Times New Roman" w:hAnsi="Times New Roman" w:cs="Times New Roman"/>
                <w:lang w:val="ru-RU"/>
              </w:rPr>
              <w:t>физической культуры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CA1C24" w:rsidP="00071787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071787">
            <w:pPr>
              <w:jc w:val="center"/>
            </w:pPr>
            <w:r w:rsidRPr="00E47A18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  <w:p w:rsidR="00E03BAB" w:rsidRPr="00E03BAB" w:rsidRDefault="00E03BAB" w:rsidP="00E03BAB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E03BAB">
              <w:rPr>
                <w:lang w:val="ru-RU"/>
              </w:rPr>
              <w:t>Устный</w:t>
            </w:r>
          </w:p>
          <w:p w:rsidR="00E03BAB" w:rsidRPr="00E03BAB" w:rsidRDefault="00E03BAB" w:rsidP="00E03BAB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E03BAB">
              <w:rPr>
                <w:lang w:val="ru-RU"/>
              </w:rPr>
              <w:t>опрос;</w:t>
            </w:r>
          </w:p>
        </w:tc>
      </w:tr>
      <w:tr w:rsidR="00071787" w:rsidTr="006F0F90">
        <w:trPr>
          <w:trHeight w:val="20"/>
        </w:trPr>
        <w:tc>
          <w:tcPr>
            <w:tcW w:w="9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86248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33698" w:rsidRDefault="006F0F90" w:rsidP="0043369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33698">
              <w:rPr>
                <w:rFonts w:ascii="Times New Roman" w:hAnsi="Times New Roman" w:cs="Times New Roman"/>
              </w:rPr>
              <w:t>Режим</w:t>
            </w:r>
            <w:proofErr w:type="spellEnd"/>
            <w:r w:rsidRPr="004336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3698">
              <w:rPr>
                <w:rFonts w:ascii="Times New Roman" w:hAnsi="Times New Roman" w:cs="Times New Roman"/>
              </w:rPr>
              <w:t>дня</w:t>
            </w:r>
            <w:proofErr w:type="spellEnd"/>
            <w:r w:rsidRPr="004336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3698">
              <w:rPr>
                <w:rFonts w:ascii="Times New Roman" w:hAnsi="Times New Roman" w:cs="Times New Roman"/>
              </w:rPr>
              <w:t>школьника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CA1C24" w:rsidP="00071787">
            <w:pPr>
              <w:autoSpaceDE w:val="0"/>
              <w:autoSpaceDN w:val="0"/>
              <w:spacing w:before="100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071787">
            <w:pPr>
              <w:jc w:val="center"/>
            </w:pPr>
            <w:r w:rsidRPr="00E47A18"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Pr>
              <w:autoSpaceDE w:val="0"/>
              <w:autoSpaceDN w:val="0"/>
              <w:spacing w:before="100" w:after="0" w:line="230" w:lineRule="auto"/>
              <w:ind w:left="72"/>
            </w:pPr>
          </w:p>
        </w:tc>
        <w:tc>
          <w:tcPr>
            <w:tcW w:w="1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  <w:p w:rsidR="00E03BAB" w:rsidRPr="00E03BAB" w:rsidRDefault="00E03BAB" w:rsidP="00E03BAB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E03BAB">
              <w:rPr>
                <w:lang w:val="ru-RU"/>
              </w:rPr>
              <w:t>Устный</w:t>
            </w:r>
          </w:p>
          <w:p w:rsidR="00E03BAB" w:rsidRPr="00E03BAB" w:rsidRDefault="00E03BAB" w:rsidP="00E03BAB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E03BAB">
              <w:rPr>
                <w:lang w:val="ru-RU"/>
              </w:rPr>
              <w:t>опрос;</w:t>
            </w:r>
          </w:p>
        </w:tc>
      </w:tr>
      <w:tr w:rsidR="00071787" w:rsidTr="006F0F90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862482" w:rsidRDefault="00071787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33698" w:rsidRDefault="00071787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862482" w:rsidRDefault="00071787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071787" w:rsidP="00071787">
            <w:pPr>
              <w:jc w:val="center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862482" w:rsidRDefault="00071787" w:rsidP="00071787">
            <w:pPr>
              <w:jc w:val="center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3BAB" w:rsidRPr="00862482" w:rsidRDefault="00E03BAB" w:rsidP="00E03BAB">
            <w:pPr>
              <w:rPr>
                <w:lang w:val="ru-RU"/>
              </w:rPr>
            </w:pPr>
          </w:p>
        </w:tc>
      </w:tr>
      <w:tr w:rsidR="00071787" w:rsidTr="006F0F90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862482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33698" w:rsidRDefault="006F0F90" w:rsidP="0043369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33698">
              <w:rPr>
                <w:rFonts w:ascii="Times New Roman" w:hAnsi="Times New Roman" w:cs="Times New Roman"/>
              </w:rPr>
              <w:t>Основные</w:t>
            </w:r>
            <w:proofErr w:type="spellEnd"/>
            <w:r w:rsidRPr="004336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3698">
              <w:rPr>
                <w:rFonts w:ascii="Times New Roman" w:hAnsi="Times New Roman" w:cs="Times New Roman"/>
              </w:rPr>
              <w:t>правила</w:t>
            </w:r>
            <w:proofErr w:type="spellEnd"/>
            <w:r w:rsidRPr="004336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3698">
              <w:rPr>
                <w:rFonts w:ascii="Times New Roman" w:hAnsi="Times New Roman" w:cs="Times New Roman"/>
              </w:rPr>
              <w:t>личной</w:t>
            </w:r>
            <w:proofErr w:type="spellEnd"/>
            <w:r w:rsidRPr="004336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3698">
              <w:rPr>
                <w:rFonts w:ascii="Times New Roman" w:hAnsi="Times New Roman" w:cs="Times New Roman"/>
              </w:rPr>
              <w:t>гигиены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071787">
            <w:pPr>
              <w:jc w:val="center"/>
            </w:pPr>
            <w:r w:rsidRPr="00E47A18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>
            <w:proofErr w:type="spellStart"/>
            <w:r w:rsidRPr="009E40B9">
              <w:t>Практическая</w:t>
            </w:r>
            <w:proofErr w:type="spellEnd"/>
            <w:r w:rsidRPr="009E40B9">
              <w:t xml:space="preserve"> </w:t>
            </w:r>
            <w:proofErr w:type="spellStart"/>
            <w:r w:rsidRPr="009E40B9">
              <w:t>работа</w:t>
            </w:r>
            <w:proofErr w:type="spellEnd"/>
            <w:r w:rsidRPr="009E40B9">
              <w:t>;</w:t>
            </w:r>
          </w:p>
        </w:tc>
      </w:tr>
      <w:tr w:rsidR="00071787" w:rsidTr="006F0F90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86248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33698" w:rsidRDefault="006F0F90" w:rsidP="0043369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33698">
              <w:rPr>
                <w:rFonts w:ascii="Times New Roman" w:hAnsi="Times New Roman" w:cs="Times New Roman"/>
              </w:rPr>
              <w:t>Осанка</w:t>
            </w:r>
            <w:proofErr w:type="spellEnd"/>
            <w:r w:rsidRPr="004336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3698">
              <w:rPr>
                <w:rFonts w:ascii="Times New Roman" w:hAnsi="Times New Roman" w:cs="Times New Roman"/>
              </w:rPr>
              <w:t>человека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071787">
            <w:pPr>
              <w:jc w:val="center"/>
            </w:pPr>
            <w:r w:rsidRPr="00E47A18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roofErr w:type="spellStart"/>
            <w:r w:rsidRPr="0013464C">
              <w:t>Практическая</w:t>
            </w:r>
            <w:proofErr w:type="spellEnd"/>
            <w:r w:rsidRPr="0013464C">
              <w:t xml:space="preserve"> </w:t>
            </w:r>
            <w:proofErr w:type="spellStart"/>
            <w:r w:rsidRPr="0013464C">
              <w:t>работа</w:t>
            </w:r>
            <w:proofErr w:type="spellEnd"/>
            <w:r w:rsidRPr="0013464C">
              <w:t>;</w:t>
            </w:r>
          </w:p>
        </w:tc>
      </w:tr>
      <w:tr w:rsidR="00071787" w:rsidTr="006F0F90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86248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33698" w:rsidRDefault="00E03BA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071787">
            <w:pPr>
              <w:jc w:val="center"/>
            </w:pPr>
            <w:r w:rsidRPr="00E47A18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roofErr w:type="spellStart"/>
            <w:r w:rsidRPr="0013464C">
              <w:t>Практическая</w:t>
            </w:r>
            <w:proofErr w:type="spellEnd"/>
            <w:r w:rsidRPr="0013464C">
              <w:t xml:space="preserve"> </w:t>
            </w:r>
            <w:proofErr w:type="spellStart"/>
            <w:r w:rsidRPr="0013464C">
              <w:t>работа</w:t>
            </w:r>
            <w:proofErr w:type="spellEnd"/>
            <w:r w:rsidRPr="0013464C">
              <w:t>;</w:t>
            </w:r>
          </w:p>
        </w:tc>
      </w:tr>
      <w:tr w:rsidR="00071787" w:rsidRPr="005419DB" w:rsidTr="006F0F90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86248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419DB" w:rsidRPr="00433698" w:rsidRDefault="00E03BA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i/>
                <w:lang w:val="ru-RU"/>
              </w:rPr>
              <w:t xml:space="preserve">Модуль "Лёгкая атлетика". </w:t>
            </w:r>
            <w:r w:rsidRPr="00433698">
              <w:rPr>
                <w:rFonts w:ascii="Times New Roman" w:hAnsi="Times New Roman" w:cs="Times New Roman"/>
                <w:b/>
                <w:lang w:val="ru-RU"/>
              </w:rPr>
              <w:t>Равномерное передвижение в ходьбе и беге</w:t>
            </w:r>
            <w:r w:rsidR="005419DB" w:rsidRPr="00433698">
              <w:rPr>
                <w:rFonts w:ascii="Times New Roman" w:hAnsi="Times New Roman" w:cs="Times New Roman"/>
                <w:b/>
                <w:lang w:val="ru-RU"/>
              </w:rPr>
              <w:t xml:space="preserve">. </w:t>
            </w:r>
            <w:r w:rsidR="005419DB" w:rsidRPr="00433698">
              <w:rPr>
                <w:rFonts w:ascii="Times New Roman" w:hAnsi="Times New Roman" w:cs="Times New Roman"/>
                <w:lang w:val="ru-RU"/>
              </w:rPr>
              <w:t xml:space="preserve">Правила безопасности </w:t>
            </w:r>
            <w:proofErr w:type="gramStart"/>
            <w:r w:rsidR="005419DB" w:rsidRPr="00433698">
              <w:rPr>
                <w:rFonts w:ascii="Times New Roman" w:hAnsi="Times New Roman" w:cs="Times New Roman"/>
                <w:lang w:val="ru-RU"/>
              </w:rPr>
              <w:t>на</w:t>
            </w:r>
            <w:proofErr w:type="gramEnd"/>
          </w:p>
          <w:p w:rsidR="00071787" w:rsidRPr="00433698" w:rsidRDefault="005419D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433698">
              <w:rPr>
                <w:rFonts w:ascii="Times New Roman" w:hAnsi="Times New Roman" w:cs="Times New Roman"/>
                <w:lang w:val="ru-RU"/>
              </w:rPr>
              <w:t>уроке</w:t>
            </w:r>
            <w:proofErr w:type="gramEnd"/>
            <w:r w:rsidRPr="00433698">
              <w:rPr>
                <w:rFonts w:ascii="Times New Roman" w:hAnsi="Times New Roman" w:cs="Times New Roman"/>
                <w:lang w:val="ru-RU"/>
              </w:rPr>
              <w:t xml:space="preserve"> легкой атлетики</w:t>
            </w:r>
            <w:r w:rsidRPr="00433698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5419DB" w:rsidRDefault="0007178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419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5419DB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5419DB" w:rsidRDefault="00071787" w:rsidP="00071787">
            <w:pPr>
              <w:jc w:val="center"/>
              <w:rPr>
                <w:lang w:val="ru-RU"/>
              </w:rPr>
            </w:pPr>
            <w:r w:rsidRPr="005419DB">
              <w:rPr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5419DB" w:rsidRDefault="00071787">
            <w:pPr>
              <w:rPr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5419DB" w:rsidRDefault="00071787">
            <w:pPr>
              <w:rPr>
                <w:lang w:val="ru-RU"/>
              </w:rPr>
            </w:pPr>
            <w:r w:rsidRPr="005419DB">
              <w:rPr>
                <w:lang w:val="ru-RU"/>
              </w:rPr>
              <w:t>Практическая работа;</w:t>
            </w:r>
          </w:p>
        </w:tc>
      </w:tr>
      <w:tr w:rsidR="00071787" w:rsidTr="006F0F90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5419DB" w:rsidRDefault="0086248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 w:rsidR="00071787" w:rsidRPr="005419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03BAB" w:rsidRPr="00433698" w:rsidRDefault="00E03BA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Правила безопасности </w:t>
            </w:r>
            <w:proofErr w:type="gramStart"/>
            <w:r w:rsidRPr="00433698">
              <w:rPr>
                <w:rFonts w:ascii="Times New Roman" w:hAnsi="Times New Roman" w:cs="Times New Roman"/>
                <w:lang w:val="ru-RU"/>
              </w:rPr>
              <w:t>на</w:t>
            </w:r>
            <w:proofErr w:type="gramEnd"/>
          </w:p>
          <w:p w:rsidR="00E03BAB" w:rsidRPr="00433698" w:rsidRDefault="00E03BA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433698">
              <w:rPr>
                <w:rFonts w:ascii="Times New Roman" w:hAnsi="Times New Roman" w:cs="Times New Roman"/>
                <w:lang w:val="ru-RU"/>
              </w:rPr>
              <w:t>уроке</w:t>
            </w:r>
            <w:proofErr w:type="gramEnd"/>
            <w:r w:rsidRPr="00433698">
              <w:rPr>
                <w:rFonts w:ascii="Times New Roman" w:hAnsi="Times New Roman" w:cs="Times New Roman"/>
                <w:lang w:val="ru-RU"/>
              </w:rPr>
              <w:t xml:space="preserve"> легкой атлетики.</w:t>
            </w:r>
          </w:p>
          <w:p w:rsidR="00E03BAB" w:rsidRPr="00433698" w:rsidRDefault="00E03BA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Техника челночного бега </w:t>
            </w:r>
            <w:proofErr w:type="gramStart"/>
            <w:r w:rsidRPr="00433698">
              <w:rPr>
                <w:rFonts w:ascii="Times New Roman" w:hAnsi="Times New Roman" w:cs="Times New Roman"/>
                <w:lang w:val="ru-RU"/>
              </w:rPr>
              <w:t>с</w:t>
            </w:r>
            <w:proofErr w:type="gramEnd"/>
          </w:p>
          <w:p w:rsidR="00071787" w:rsidRPr="00433698" w:rsidRDefault="00E03BA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высокого старта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5419DB" w:rsidRDefault="0007178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419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5419DB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5419DB" w:rsidRDefault="00071787" w:rsidP="00071787">
            <w:pPr>
              <w:jc w:val="center"/>
              <w:rPr>
                <w:lang w:val="ru-RU"/>
              </w:rPr>
            </w:pPr>
            <w:r w:rsidRPr="005419DB">
              <w:rPr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5419DB" w:rsidRDefault="00071787">
            <w:pPr>
              <w:rPr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roofErr w:type="spellStart"/>
            <w:r w:rsidRPr="0013464C">
              <w:t>Практическая</w:t>
            </w:r>
            <w:proofErr w:type="spellEnd"/>
            <w:r w:rsidRPr="0013464C">
              <w:t xml:space="preserve"> </w:t>
            </w:r>
            <w:proofErr w:type="spellStart"/>
            <w:r w:rsidRPr="0013464C">
              <w:t>работа</w:t>
            </w:r>
            <w:proofErr w:type="spellEnd"/>
            <w:r w:rsidRPr="0013464C">
              <w:t>;</w:t>
            </w:r>
          </w:p>
        </w:tc>
      </w:tr>
      <w:tr w:rsidR="00071787" w:rsidRPr="005419DB" w:rsidTr="006F0F90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86248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33698" w:rsidRDefault="005419D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Разновидности ходьбы. Ходьба с преодолением препятстви</w:t>
            </w:r>
            <w:r w:rsidR="00D61D22" w:rsidRPr="00433698">
              <w:rPr>
                <w:rFonts w:ascii="Times New Roman" w:hAnsi="Times New Roman" w:cs="Times New Roman"/>
                <w:lang w:val="ru-RU"/>
              </w:rPr>
              <w:t>й. Бег с ускорением, 2</w:t>
            </w:r>
            <w:r w:rsidRPr="00433698">
              <w:rPr>
                <w:rFonts w:ascii="Times New Roman" w:hAnsi="Times New Roman" w:cs="Times New Roman"/>
                <w:lang w:val="ru-RU"/>
              </w:rPr>
              <w:t>0 м. Подвижная игра «Пустое место». Челночный бег.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5419DB" w:rsidRDefault="0007178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419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5419DB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5419DB" w:rsidRDefault="00071787" w:rsidP="00071787">
            <w:pPr>
              <w:jc w:val="center"/>
              <w:rPr>
                <w:lang w:val="ru-RU"/>
              </w:rPr>
            </w:pPr>
            <w:r w:rsidRPr="005419DB">
              <w:rPr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5419DB" w:rsidRDefault="00071787">
            <w:pPr>
              <w:rPr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5419DB" w:rsidRDefault="00071787">
            <w:pPr>
              <w:rPr>
                <w:lang w:val="ru-RU"/>
              </w:rPr>
            </w:pPr>
            <w:r w:rsidRPr="005419DB">
              <w:rPr>
                <w:lang w:val="ru-RU"/>
              </w:rPr>
              <w:t>Практическая работа;</w:t>
            </w:r>
          </w:p>
        </w:tc>
      </w:tr>
      <w:tr w:rsidR="00071787" w:rsidRPr="005419DB" w:rsidTr="006F0F90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5419DB" w:rsidRDefault="0086248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  <w:r w:rsidR="00071787" w:rsidRPr="005419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33698" w:rsidRDefault="00D61D22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Разновидности ходьбы и бега. Ходьба по разметкам. Ходьба с преодолением препятствий. Бег с ускорением, 30 м. Игра </w:t>
            </w:r>
            <w:r w:rsidRPr="00433698">
              <w:rPr>
                <w:rFonts w:ascii="Times New Roman" w:hAnsi="Times New Roman" w:cs="Times New Roman"/>
                <w:lang w:val="ru-RU"/>
              </w:rPr>
              <w:lastRenderedPageBreak/>
              <w:t>«Пятнашки».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5419DB" w:rsidRDefault="0007178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5419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5419DB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5419DB" w:rsidRDefault="00071787" w:rsidP="00071787">
            <w:pPr>
              <w:jc w:val="center"/>
              <w:rPr>
                <w:lang w:val="ru-RU"/>
              </w:rPr>
            </w:pPr>
            <w:r w:rsidRPr="005419DB">
              <w:rPr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5419DB" w:rsidRDefault="00071787">
            <w:pPr>
              <w:rPr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5419DB" w:rsidRDefault="00071787">
            <w:pPr>
              <w:rPr>
                <w:lang w:val="ru-RU"/>
              </w:rPr>
            </w:pPr>
            <w:r w:rsidRPr="005419DB">
              <w:rPr>
                <w:lang w:val="ru-RU"/>
              </w:rPr>
              <w:t>Практическая работа;</w:t>
            </w:r>
          </w:p>
        </w:tc>
      </w:tr>
      <w:tr w:rsidR="00071787" w:rsidTr="006F0F90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86248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D22" w:rsidRPr="00433698" w:rsidRDefault="00D61D22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Музыкально-сценическая</w:t>
            </w:r>
          </w:p>
          <w:p w:rsidR="00D61D22" w:rsidRPr="00433698" w:rsidRDefault="00D61D22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игра "</w:t>
            </w:r>
            <w:proofErr w:type="gramStart"/>
            <w:r w:rsidRPr="00433698">
              <w:rPr>
                <w:rFonts w:ascii="Times New Roman" w:hAnsi="Times New Roman" w:cs="Times New Roman"/>
                <w:lang w:val="ru-RU"/>
              </w:rPr>
              <w:t>Музыкальный</w:t>
            </w:r>
            <w:proofErr w:type="gramEnd"/>
          </w:p>
          <w:p w:rsidR="00D61D22" w:rsidRPr="00433698" w:rsidRDefault="00D61D22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паровозик": способы</w:t>
            </w:r>
          </w:p>
          <w:p w:rsidR="00071787" w:rsidRPr="00433698" w:rsidRDefault="00D61D22" w:rsidP="0043369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33698">
              <w:rPr>
                <w:rFonts w:ascii="Times New Roman" w:hAnsi="Times New Roman" w:cs="Times New Roman"/>
              </w:rPr>
              <w:t>передвижения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071787">
            <w:pPr>
              <w:jc w:val="center"/>
            </w:pPr>
            <w:r w:rsidRPr="009875EF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roofErr w:type="spellStart"/>
            <w:r w:rsidRPr="0013464C">
              <w:t>Практическая</w:t>
            </w:r>
            <w:proofErr w:type="spellEnd"/>
            <w:r w:rsidRPr="0013464C">
              <w:t xml:space="preserve"> </w:t>
            </w:r>
            <w:proofErr w:type="spellStart"/>
            <w:r w:rsidRPr="0013464C">
              <w:t>работа</w:t>
            </w:r>
            <w:proofErr w:type="spellEnd"/>
            <w:r w:rsidRPr="0013464C">
              <w:t>;</w:t>
            </w:r>
          </w:p>
        </w:tc>
      </w:tr>
      <w:tr w:rsidR="00071787" w:rsidTr="006F0F90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86248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D22" w:rsidRPr="00433698" w:rsidRDefault="00D61D22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Музыкально-сценическая</w:t>
            </w:r>
          </w:p>
          <w:p w:rsidR="00D61D22" w:rsidRPr="00433698" w:rsidRDefault="00D61D22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игра "Танцуем вместе".</w:t>
            </w:r>
          </w:p>
          <w:p w:rsidR="00071787" w:rsidRPr="00433698" w:rsidRDefault="00D61D22" w:rsidP="0043369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33698">
              <w:rPr>
                <w:rFonts w:ascii="Times New Roman" w:hAnsi="Times New Roman" w:cs="Times New Roman"/>
              </w:rPr>
              <w:t>Способы</w:t>
            </w:r>
            <w:proofErr w:type="spellEnd"/>
            <w:r w:rsidRPr="004336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3698">
              <w:rPr>
                <w:rFonts w:ascii="Times New Roman" w:hAnsi="Times New Roman" w:cs="Times New Roman"/>
              </w:rPr>
              <w:t>передвижения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071787">
            <w:pPr>
              <w:jc w:val="center"/>
            </w:pPr>
            <w:r w:rsidRPr="009875EF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roofErr w:type="spellStart"/>
            <w:r w:rsidRPr="0013464C">
              <w:t>Практическая</w:t>
            </w:r>
            <w:proofErr w:type="spellEnd"/>
            <w:r w:rsidRPr="0013464C">
              <w:t xml:space="preserve"> </w:t>
            </w:r>
            <w:proofErr w:type="spellStart"/>
            <w:r w:rsidRPr="0013464C">
              <w:t>работа</w:t>
            </w:r>
            <w:proofErr w:type="spellEnd"/>
            <w:r w:rsidRPr="0013464C">
              <w:t>;</w:t>
            </w:r>
          </w:p>
        </w:tc>
      </w:tr>
      <w:tr w:rsidR="00071787" w:rsidTr="006F0F90">
        <w:trPr>
          <w:trHeight w:val="20"/>
        </w:trPr>
        <w:tc>
          <w:tcPr>
            <w:tcW w:w="9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86248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D22" w:rsidRPr="00433698" w:rsidRDefault="00D61D22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Бег, сочетаемый </w:t>
            </w:r>
            <w:proofErr w:type="gramStart"/>
            <w:r w:rsidRPr="00433698">
              <w:rPr>
                <w:rFonts w:ascii="Times New Roman" w:hAnsi="Times New Roman" w:cs="Times New Roman"/>
                <w:lang w:val="ru-RU"/>
              </w:rPr>
              <w:t>с</w:t>
            </w:r>
            <w:proofErr w:type="gramEnd"/>
          </w:p>
          <w:p w:rsidR="00D61D22" w:rsidRPr="00433698" w:rsidRDefault="00D61D22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круговыми движениями</w:t>
            </w:r>
          </w:p>
          <w:p w:rsidR="00071787" w:rsidRPr="00433698" w:rsidRDefault="00D61D22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руками («стрекоза»)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071787">
            <w:pPr>
              <w:jc w:val="center"/>
            </w:pPr>
            <w:r w:rsidRPr="00CF579D"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/>
        </w:tc>
        <w:tc>
          <w:tcPr>
            <w:tcW w:w="1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roofErr w:type="spellStart"/>
            <w:r w:rsidRPr="0013464C">
              <w:t>Практическая</w:t>
            </w:r>
            <w:proofErr w:type="spellEnd"/>
            <w:r w:rsidRPr="0013464C">
              <w:t xml:space="preserve"> </w:t>
            </w:r>
            <w:proofErr w:type="spellStart"/>
            <w:r w:rsidRPr="0013464C">
              <w:t>работа</w:t>
            </w:r>
            <w:proofErr w:type="spellEnd"/>
            <w:r w:rsidRPr="0013464C">
              <w:t>;</w:t>
            </w:r>
          </w:p>
        </w:tc>
      </w:tr>
      <w:tr w:rsidR="00071787" w:rsidTr="006F0F90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F012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33698" w:rsidRDefault="00D61D22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i/>
                <w:lang w:val="ru-RU"/>
              </w:rPr>
              <w:t xml:space="preserve">Модуль "Лёгкая атлетика". </w:t>
            </w:r>
            <w:r w:rsidRPr="00433698">
              <w:rPr>
                <w:rFonts w:ascii="Times New Roman" w:hAnsi="Times New Roman" w:cs="Times New Roman"/>
                <w:b/>
                <w:lang w:val="ru-RU"/>
              </w:rPr>
              <w:t>Прыжок в длину с места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071787">
            <w:pPr>
              <w:jc w:val="center"/>
            </w:pPr>
            <w:r w:rsidRPr="00CF579D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roofErr w:type="spellStart"/>
            <w:r w:rsidRPr="0013464C">
              <w:t>Практическая</w:t>
            </w:r>
            <w:proofErr w:type="spellEnd"/>
            <w:r w:rsidRPr="0013464C">
              <w:t xml:space="preserve"> </w:t>
            </w:r>
            <w:proofErr w:type="spellStart"/>
            <w:r w:rsidRPr="0013464C">
              <w:t>работа</w:t>
            </w:r>
            <w:proofErr w:type="spellEnd"/>
            <w:r w:rsidRPr="0013464C">
              <w:t>;</w:t>
            </w:r>
          </w:p>
        </w:tc>
      </w:tr>
      <w:tr w:rsidR="00071787" w:rsidTr="006F0F90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F012F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2292" w:rsidRPr="00433698" w:rsidRDefault="00592292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Упражнения для развития</w:t>
            </w:r>
          </w:p>
          <w:p w:rsidR="00592292" w:rsidRPr="00433698" w:rsidRDefault="00592292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силы. Прыжок в длину </w:t>
            </w:r>
            <w:proofErr w:type="gramStart"/>
            <w:r w:rsidRPr="00433698">
              <w:rPr>
                <w:rFonts w:ascii="Times New Roman" w:hAnsi="Times New Roman" w:cs="Times New Roman"/>
                <w:lang w:val="ru-RU"/>
              </w:rPr>
              <w:t>с</w:t>
            </w:r>
            <w:proofErr w:type="gramEnd"/>
          </w:p>
          <w:p w:rsidR="00592292" w:rsidRPr="00433698" w:rsidRDefault="00592292" w:rsidP="00433698">
            <w:pPr>
              <w:spacing w:after="0"/>
              <w:rPr>
                <w:rFonts w:ascii="Times New Roman" w:hAnsi="Times New Roman" w:cs="Times New Roman"/>
              </w:rPr>
            </w:pPr>
            <w:r w:rsidRPr="004757CC">
              <w:rPr>
                <w:rFonts w:ascii="Times New Roman" w:hAnsi="Times New Roman" w:cs="Times New Roman"/>
                <w:lang w:val="ru-RU"/>
              </w:rPr>
              <w:t xml:space="preserve">места. </w:t>
            </w:r>
            <w:proofErr w:type="spellStart"/>
            <w:r w:rsidRPr="00433698">
              <w:rPr>
                <w:rFonts w:ascii="Times New Roman" w:hAnsi="Times New Roman" w:cs="Times New Roman"/>
              </w:rPr>
              <w:t>Игра</w:t>
            </w:r>
            <w:proofErr w:type="spellEnd"/>
            <w:r w:rsidRPr="00433698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433698">
              <w:rPr>
                <w:rFonts w:ascii="Times New Roman" w:hAnsi="Times New Roman" w:cs="Times New Roman"/>
              </w:rPr>
              <w:t>Быстро</w:t>
            </w:r>
            <w:proofErr w:type="spellEnd"/>
            <w:r w:rsidRPr="004336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3698">
              <w:rPr>
                <w:rFonts w:ascii="Times New Roman" w:hAnsi="Times New Roman" w:cs="Times New Roman"/>
              </w:rPr>
              <w:t>по</w:t>
            </w:r>
            <w:proofErr w:type="spellEnd"/>
          </w:p>
          <w:p w:rsidR="00071787" w:rsidRPr="00433698" w:rsidRDefault="00592292" w:rsidP="0043369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33698">
              <w:rPr>
                <w:rFonts w:ascii="Times New Roman" w:hAnsi="Times New Roman" w:cs="Times New Roman"/>
              </w:rPr>
              <w:t>местам</w:t>
            </w:r>
            <w:proofErr w:type="spellEnd"/>
            <w:proofErr w:type="gramEnd"/>
            <w:r w:rsidRPr="00433698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Pr>
              <w:rPr>
                <w:lang w:val="ru-RU"/>
              </w:rPr>
            </w:pPr>
            <w:proofErr w:type="spellStart"/>
            <w:r w:rsidRPr="0013464C">
              <w:t>Практическая</w:t>
            </w:r>
            <w:proofErr w:type="spellEnd"/>
            <w:r w:rsidRPr="0013464C">
              <w:t xml:space="preserve"> </w:t>
            </w:r>
            <w:proofErr w:type="spellStart"/>
            <w:r w:rsidRPr="0013464C">
              <w:t>работа</w:t>
            </w:r>
            <w:proofErr w:type="spellEnd"/>
            <w:r w:rsidRPr="0013464C">
              <w:t>;</w:t>
            </w:r>
          </w:p>
          <w:p w:rsidR="00CA1C24" w:rsidRPr="00CA1C24" w:rsidRDefault="00CA1C24">
            <w:pPr>
              <w:rPr>
                <w:lang w:val="ru-RU"/>
              </w:rPr>
            </w:pPr>
            <w:r>
              <w:rPr>
                <w:lang w:val="ru-RU"/>
              </w:rPr>
              <w:t>Тестирование</w:t>
            </w:r>
          </w:p>
        </w:tc>
      </w:tr>
      <w:tr w:rsidR="00071787" w:rsidTr="006F0F90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F063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33698" w:rsidRDefault="00D62E41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i/>
                <w:lang w:val="ru-RU"/>
              </w:rPr>
              <w:t xml:space="preserve">Модуль "Гимнастика с основами </w:t>
            </w:r>
            <w:r w:rsidRPr="00433698">
              <w:rPr>
                <w:rFonts w:ascii="Times New Roman" w:hAnsi="Times New Roman" w:cs="Times New Roman"/>
                <w:lang w:val="ru-RU"/>
              </w:rPr>
              <w:br/>
            </w:r>
            <w:r w:rsidRPr="00433698">
              <w:rPr>
                <w:rFonts w:ascii="Times New Roman" w:hAnsi="Times New Roman" w:cs="Times New Roman"/>
                <w:i/>
                <w:lang w:val="ru-RU"/>
              </w:rPr>
              <w:t>акробатики".</w:t>
            </w:r>
            <w:r w:rsidRPr="00433698">
              <w:rPr>
                <w:rFonts w:ascii="Times New Roman" w:hAnsi="Times New Roman" w:cs="Times New Roman"/>
                <w:b/>
                <w:lang w:val="ru-RU"/>
              </w:rPr>
              <w:t xml:space="preserve"> Правила поведения на уроках физической культуры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071787">
            <w:pPr>
              <w:jc w:val="center"/>
            </w:pPr>
            <w:r w:rsidRPr="00CF579D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roofErr w:type="spellStart"/>
            <w:r w:rsidRPr="0013464C">
              <w:t>Практическая</w:t>
            </w:r>
            <w:proofErr w:type="spellEnd"/>
            <w:r w:rsidRPr="0013464C">
              <w:t xml:space="preserve"> </w:t>
            </w:r>
            <w:proofErr w:type="spellStart"/>
            <w:r w:rsidRPr="0013464C">
              <w:t>работа</w:t>
            </w:r>
            <w:proofErr w:type="spellEnd"/>
            <w:r w:rsidRPr="0013464C">
              <w:t>;</w:t>
            </w:r>
          </w:p>
        </w:tc>
      </w:tr>
      <w:tr w:rsidR="00071787" w:rsidTr="006F0F90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F063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33698" w:rsidRDefault="003A3F71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i/>
                <w:lang w:val="ru-RU"/>
              </w:rPr>
              <w:t xml:space="preserve">Модуль "Гимнастика с основами </w:t>
            </w:r>
            <w:r w:rsidRPr="00433698">
              <w:rPr>
                <w:rFonts w:ascii="Times New Roman" w:hAnsi="Times New Roman" w:cs="Times New Roman"/>
                <w:lang w:val="ru-RU"/>
              </w:rPr>
              <w:br/>
            </w:r>
            <w:r w:rsidRPr="00433698">
              <w:rPr>
                <w:rFonts w:ascii="Times New Roman" w:hAnsi="Times New Roman" w:cs="Times New Roman"/>
                <w:i/>
                <w:lang w:val="ru-RU"/>
              </w:rPr>
              <w:t xml:space="preserve">акробатики". </w:t>
            </w:r>
            <w:r w:rsidRPr="00433698">
              <w:rPr>
                <w:rFonts w:ascii="Times New Roman" w:hAnsi="Times New Roman" w:cs="Times New Roman"/>
                <w:b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071787">
            <w:pPr>
              <w:jc w:val="center"/>
            </w:pPr>
            <w:r w:rsidRPr="00CF579D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roofErr w:type="spellStart"/>
            <w:r w:rsidRPr="0013464C">
              <w:t>Практическая</w:t>
            </w:r>
            <w:proofErr w:type="spellEnd"/>
            <w:r w:rsidRPr="0013464C">
              <w:t xml:space="preserve"> </w:t>
            </w:r>
            <w:proofErr w:type="spellStart"/>
            <w:r w:rsidRPr="0013464C">
              <w:t>работа</w:t>
            </w:r>
            <w:proofErr w:type="spellEnd"/>
            <w:r w:rsidRPr="0013464C">
              <w:t>;</w:t>
            </w:r>
          </w:p>
        </w:tc>
      </w:tr>
    </w:tbl>
    <w:p w:rsidR="00EF09E7" w:rsidRPr="00245B13" w:rsidRDefault="00EF09E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960"/>
        <w:gridCol w:w="2726"/>
        <w:gridCol w:w="732"/>
        <w:gridCol w:w="1620"/>
        <w:gridCol w:w="1668"/>
        <w:gridCol w:w="1236"/>
        <w:gridCol w:w="1610"/>
      </w:tblGrid>
      <w:tr w:rsidR="00071787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F063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17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33698" w:rsidRDefault="003A3F71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i/>
                <w:lang w:val="ru-RU"/>
              </w:rPr>
              <w:t xml:space="preserve">Модуль "Гимнастика с основами </w:t>
            </w:r>
            <w:r w:rsidRPr="00433698">
              <w:rPr>
                <w:rFonts w:ascii="Times New Roman" w:hAnsi="Times New Roman" w:cs="Times New Roman"/>
                <w:lang w:val="ru-RU"/>
              </w:rPr>
              <w:br/>
            </w:r>
            <w:r w:rsidRPr="00433698">
              <w:rPr>
                <w:rFonts w:ascii="Times New Roman" w:hAnsi="Times New Roman" w:cs="Times New Roman"/>
                <w:i/>
                <w:lang w:val="ru-RU"/>
              </w:rPr>
              <w:t xml:space="preserve">акробатики". </w:t>
            </w:r>
            <w:r w:rsidRPr="00433698">
              <w:rPr>
                <w:rFonts w:ascii="Times New Roman" w:hAnsi="Times New Roman" w:cs="Times New Roman"/>
                <w:b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071787">
            <w:pPr>
              <w:jc w:val="center"/>
            </w:pPr>
            <w:r w:rsidRPr="009F6FFB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roofErr w:type="spellStart"/>
            <w:r w:rsidRPr="005F6EEF">
              <w:t>Практическая</w:t>
            </w:r>
            <w:proofErr w:type="spellEnd"/>
            <w:r w:rsidRPr="005F6EEF">
              <w:t xml:space="preserve"> </w:t>
            </w:r>
            <w:proofErr w:type="spellStart"/>
            <w:r w:rsidRPr="005F6EEF">
              <w:t>работа</w:t>
            </w:r>
            <w:proofErr w:type="spellEnd"/>
            <w:r w:rsidRPr="005F6EEF">
              <w:t>;</w:t>
            </w:r>
          </w:p>
        </w:tc>
      </w:tr>
      <w:tr w:rsidR="00071787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F063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3F71" w:rsidRPr="00433698" w:rsidRDefault="003A3F71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Организующие команды:</w:t>
            </w:r>
          </w:p>
          <w:p w:rsidR="003A3F71" w:rsidRPr="00433698" w:rsidRDefault="003A3F71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«Стройся», «Смирно», «На</w:t>
            </w:r>
          </w:p>
          <w:p w:rsidR="003A3F71" w:rsidRPr="00433698" w:rsidRDefault="003A3F71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первый, второй</w:t>
            </w:r>
          </w:p>
          <w:p w:rsidR="003A3F71" w:rsidRPr="00433698" w:rsidRDefault="003A3F71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рассчитайсь», «Вольно»,</w:t>
            </w:r>
          </w:p>
          <w:p w:rsidR="003A3F71" w:rsidRPr="00433698" w:rsidRDefault="003A3F71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«Шагом марш», «На месте</w:t>
            </w:r>
          </w:p>
          <w:p w:rsidR="003A3F71" w:rsidRPr="00433698" w:rsidRDefault="003A3F71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стой, раз, два», «Равняйсь»,</w:t>
            </w:r>
          </w:p>
          <w:p w:rsidR="00071787" w:rsidRPr="00433698" w:rsidRDefault="003A3F71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«В две шеренги становись»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071787">
            <w:pPr>
              <w:jc w:val="center"/>
            </w:pPr>
            <w:r w:rsidRPr="009F6FFB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roofErr w:type="spellStart"/>
            <w:r w:rsidRPr="005F6EEF">
              <w:t>Практическая</w:t>
            </w:r>
            <w:proofErr w:type="spellEnd"/>
            <w:r w:rsidRPr="005F6EEF">
              <w:t xml:space="preserve"> </w:t>
            </w:r>
            <w:proofErr w:type="spellStart"/>
            <w:r w:rsidRPr="005F6EEF">
              <w:t>работа</w:t>
            </w:r>
            <w:proofErr w:type="spellEnd"/>
            <w:r w:rsidRPr="005F6EEF">
              <w:t>;</w:t>
            </w:r>
          </w:p>
        </w:tc>
      </w:tr>
      <w:tr w:rsidR="00071787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F063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3F71" w:rsidRPr="00433698" w:rsidRDefault="003A3F71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Отработка </w:t>
            </w:r>
            <w:proofErr w:type="spellStart"/>
            <w:r w:rsidRPr="00433698">
              <w:rPr>
                <w:rFonts w:ascii="Times New Roman" w:hAnsi="Times New Roman" w:cs="Times New Roman"/>
                <w:lang w:val="ru-RU"/>
              </w:rPr>
              <w:t>наыков</w:t>
            </w:r>
            <w:proofErr w:type="spellEnd"/>
          </w:p>
          <w:p w:rsidR="003A3F71" w:rsidRPr="00433698" w:rsidRDefault="003A3F71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выполнения </w:t>
            </w:r>
            <w:proofErr w:type="gramStart"/>
            <w:r w:rsidRPr="00433698">
              <w:rPr>
                <w:rFonts w:ascii="Times New Roman" w:hAnsi="Times New Roman" w:cs="Times New Roman"/>
                <w:lang w:val="ru-RU"/>
              </w:rPr>
              <w:t>организующих</w:t>
            </w:r>
            <w:proofErr w:type="gramEnd"/>
          </w:p>
          <w:p w:rsidR="003A3F71" w:rsidRPr="00433698" w:rsidRDefault="003A3F71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команд: «Стройся»,</w:t>
            </w:r>
          </w:p>
          <w:p w:rsidR="003A3F71" w:rsidRPr="00433698" w:rsidRDefault="003A3F71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«Смирно», «На первый,</w:t>
            </w:r>
          </w:p>
          <w:p w:rsidR="003A3F71" w:rsidRPr="00433698" w:rsidRDefault="003A3F71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второй рассчитайсь»,</w:t>
            </w:r>
          </w:p>
          <w:p w:rsidR="003A3F71" w:rsidRPr="00433698" w:rsidRDefault="003A3F71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«Вольно», «Шагом марш»,</w:t>
            </w:r>
          </w:p>
          <w:p w:rsidR="003A3F71" w:rsidRPr="00433698" w:rsidRDefault="003A3F71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«На месте стой, раз, два»,</w:t>
            </w:r>
          </w:p>
          <w:p w:rsidR="003A3F71" w:rsidRPr="00433698" w:rsidRDefault="003A3F71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«Равняйсь», «В две шеренги</w:t>
            </w:r>
          </w:p>
          <w:p w:rsidR="00071787" w:rsidRPr="00433698" w:rsidRDefault="003A3F71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lastRenderedPageBreak/>
              <w:t>становись»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071787">
            <w:pPr>
              <w:jc w:val="center"/>
            </w:pPr>
            <w:r w:rsidRPr="009F6FFB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roofErr w:type="spellStart"/>
            <w:r w:rsidRPr="005F6EEF">
              <w:t>Практическая</w:t>
            </w:r>
            <w:proofErr w:type="spellEnd"/>
            <w:r w:rsidRPr="005F6EEF">
              <w:t xml:space="preserve"> </w:t>
            </w:r>
            <w:proofErr w:type="spellStart"/>
            <w:r w:rsidRPr="005F6EEF">
              <w:t>работа</w:t>
            </w:r>
            <w:proofErr w:type="spellEnd"/>
            <w:r w:rsidRPr="005F6EEF">
              <w:t>;</w:t>
            </w:r>
          </w:p>
        </w:tc>
      </w:tr>
      <w:tr w:rsidR="00071787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F063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20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A3F71" w:rsidRPr="00433698" w:rsidRDefault="003A3F71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Отработка </w:t>
            </w:r>
            <w:proofErr w:type="spellStart"/>
            <w:r w:rsidRPr="00433698">
              <w:rPr>
                <w:rFonts w:ascii="Times New Roman" w:hAnsi="Times New Roman" w:cs="Times New Roman"/>
                <w:lang w:val="ru-RU"/>
              </w:rPr>
              <w:t>наыков</w:t>
            </w:r>
            <w:proofErr w:type="spellEnd"/>
          </w:p>
          <w:p w:rsidR="003A3F71" w:rsidRPr="00433698" w:rsidRDefault="003A3F71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выполнения </w:t>
            </w:r>
            <w:proofErr w:type="gramStart"/>
            <w:r w:rsidRPr="00433698">
              <w:rPr>
                <w:rFonts w:ascii="Times New Roman" w:hAnsi="Times New Roman" w:cs="Times New Roman"/>
                <w:lang w:val="ru-RU"/>
              </w:rPr>
              <w:t>организующих</w:t>
            </w:r>
            <w:proofErr w:type="gramEnd"/>
          </w:p>
          <w:p w:rsidR="003A3F71" w:rsidRPr="00433698" w:rsidRDefault="003A3F71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команд: «Стройся»,</w:t>
            </w:r>
          </w:p>
          <w:p w:rsidR="003A3F71" w:rsidRPr="00433698" w:rsidRDefault="003A3F71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«Смирно», «На первый,</w:t>
            </w:r>
          </w:p>
          <w:p w:rsidR="003A3F71" w:rsidRPr="00433698" w:rsidRDefault="003A3F71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второй рассчитайсь»,</w:t>
            </w:r>
          </w:p>
          <w:p w:rsidR="003A3F71" w:rsidRPr="00433698" w:rsidRDefault="003A3F71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«Вольно», «Шагом марш»,</w:t>
            </w:r>
          </w:p>
          <w:p w:rsidR="003A3F71" w:rsidRPr="00433698" w:rsidRDefault="003A3F71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«На месте стой, раз, два»,</w:t>
            </w:r>
          </w:p>
          <w:p w:rsidR="003A3F71" w:rsidRPr="00433698" w:rsidRDefault="003A3F71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«Равняйсь», «В две шеренги</w:t>
            </w:r>
          </w:p>
          <w:p w:rsidR="00071787" w:rsidRPr="00433698" w:rsidRDefault="003A3F71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становись»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071787">
            <w:pPr>
              <w:jc w:val="center"/>
            </w:pPr>
            <w:r w:rsidRPr="009F6FFB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roofErr w:type="spellStart"/>
            <w:r w:rsidRPr="005F6EEF">
              <w:t>Практическая</w:t>
            </w:r>
            <w:proofErr w:type="spellEnd"/>
            <w:r w:rsidRPr="005F6EEF">
              <w:t xml:space="preserve"> </w:t>
            </w:r>
            <w:proofErr w:type="spellStart"/>
            <w:r w:rsidRPr="005F6EEF">
              <w:t>работа</w:t>
            </w:r>
            <w:proofErr w:type="spellEnd"/>
            <w:r w:rsidRPr="005F6EEF">
              <w:t>;</w:t>
            </w:r>
          </w:p>
        </w:tc>
      </w:tr>
      <w:tr w:rsidR="00071787" w:rsidRPr="003A3F71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3A3F71" w:rsidRDefault="00F06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21</w:t>
            </w:r>
            <w:r w:rsidR="00071787" w:rsidRPr="003A3F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4E1A" w:rsidRPr="00433698" w:rsidRDefault="003A4CD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i/>
                <w:lang w:val="ru-RU"/>
              </w:rPr>
              <w:t xml:space="preserve">Модуль "Гимнастика с основами </w:t>
            </w:r>
            <w:r w:rsidRPr="00433698">
              <w:rPr>
                <w:rFonts w:ascii="Times New Roman" w:hAnsi="Times New Roman" w:cs="Times New Roman"/>
                <w:lang w:val="ru-RU"/>
              </w:rPr>
              <w:br/>
            </w:r>
            <w:r w:rsidRPr="00433698">
              <w:rPr>
                <w:rFonts w:ascii="Times New Roman" w:hAnsi="Times New Roman" w:cs="Times New Roman"/>
                <w:i/>
                <w:lang w:val="ru-RU"/>
              </w:rPr>
              <w:t xml:space="preserve">акробатики". </w:t>
            </w:r>
            <w:r w:rsidRPr="00433698">
              <w:rPr>
                <w:rFonts w:ascii="Times New Roman" w:hAnsi="Times New Roman" w:cs="Times New Roman"/>
                <w:b/>
                <w:lang w:val="ru-RU"/>
              </w:rPr>
              <w:t>Гимнастические упражнения</w:t>
            </w:r>
            <w:r w:rsidR="00AA4E1A" w:rsidRPr="00433698">
              <w:rPr>
                <w:rFonts w:ascii="Times New Roman" w:hAnsi="Times New Roman" w:cs="Times New Roman"/>
                <w:b/>
                <w:lang w:val="ru-RU"/>
              </w:rPr>
              <w:t xml:space="preserve">. </w:t>
            </w:r>
            <w:r w:rsidR="00AA4E1A" w:rsidRPr="00433698">
              <w:rPr>
                <w:rFonts w:ascii="Times New Roman" w:hAnsi="Times New Roman" w:cs="Times New Roman"/>
                <w:lang w:val="ru-RU"/>
              </w:rPr>
              <w:t>Упражнения общей</w:t>
            </w:r>
          </w:p>
          <w:p w:rsidR="00AA4E1A" w:rsidRPr="00433698" w:rsidRDefault="00AA4E1A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разминки: приставные шаги</w:t>
            </w:r>
          </w:p>
          <w:p w:rsidR="00AA4E1A" w:rsidRPr="00433698" w:rsidRDefault="00AA4E1A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вперёд на полной стопе</w:t>
            </w:r>
          </w:p>
          <w:p w:rsidR="00071787" w:rsidRPr="00433698" w:rsidRDefault="00AA4E1A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(гимнастический шаг)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3A3F71" w:rsidRDefault="0007178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A3F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3A3F71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3A3F71" w:rsidRDefault="00071787" w:rsidP="00071787">
            <w:pPr>
              <w:jc w:val="center"/>
              <w:rPr>
                <w:lang w:val="ru-RU"/>
              </w:rPr>
            </w:pPr>
            <w:r w:rsidRPr="003A3F71">
              <w:rPr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3A3F71" w:rsidRDefault="00071787">
            <w:pPr>
              <w:rPr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3A3F71" w:rsidRDefault="00071787">
            <w:pPr>
              <w:rPr>
                <w:lang w:val="ru-RU"/>
              </w:rPr>
            </w:pPr>
            <w:r w:rsidRPr="003A3F71">
              <w:rPr>
                <w:lang w:val="ru-RU"/>
              </w:rPr>
              <w:t>Практическая работа;</w:t>
            </w:r>
          </w:p>
        </w:tc>
      </w:tr>
      <w:tr w:rsidR="00071787" w:rsidRPr="003A3F71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3A3F71" w:rsidRDefault="00F063B1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22</w:t>
            </w:r>
            <w:r w:rsidR="00071787" w:rsidRPr="003A3F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33698" w:rsidRDefault="00AA4E1A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Отработка навыков </w:t>
            </w:r>
            <w:proofErr w:type="spellStart"/>
            <w:r w:rsidRPr="00433698">
              <w:rPr>
                <w:rFonts w:ascii="Times New Roman" w:hAnsi="Times New Roman" w:cs="Times New Roman"/>
                <w:lang w:val="ru-RU"/>
              </w:rPr>
              <w:t>выполения</w:t>
            </w:r>
            <w:proofErr w:type="spellEnd"/>
            <w:r w:rsidRPr="00433698">
              <w:rPr>
                <w:rFonts w:ascii="Times New Roman" w:hAnsi="Times New Roman" w:cs="Times New Roman"/>
                <w:lang w:val="ru-RU"/>
              </w:rPr>
              <w:t xml:space="preserve"> приставных шагов вперёд на полной стопе (гимнастический шаг)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3A3F71" w:rsidRDefault="00071787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3A3F7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3A3F71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3A3F71" w:rsidRDefault="00071787" w:rsidP="00071787">
            <w:pPr>
              <w:jc w:val="center"/>
              <w:rPr>
                <w:lang w:val="ru-RU"/>
              </w:rPr>
            </w:pPr>
            <w:r w:rsidRPr="003A3F71">
              <w:rPr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3A3F71" w:rsidRDefault="00071787">
            <w:pPr>
              <w:rPr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3A3F71" w:rsidRDefault="00071787">
            <w:pPr>
              <w:rPr>
                <w:lang w:val="ru-RU"/>
              </w:rPr>
            </w:pPr>
            <w:r w:rsidRPr="003A3F71">
              <w:rPr>
                <w:lang w:val="ru-RU"/>
              </w:rPr>
              <w:t>Практическая работа;</w:t>
            </w:r>
          </w:p>
        </w:tc>
      </w:tr>
      <w:tr w:rsidR="00071787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AA4E1A" w:rsidRDefault="00F063B1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23</w:t>
            </w:r>
            <w:r w:rsidR="00071787" w:rsidRPr="00AA4E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33698" w:rsidRDefault="00AA4E1A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Комплекс упражнений </w:t>
            </w:r>
            <w:proofErr w:type="gramStart"/>
            <w:r w:rsidRPr="00433698">
              <w:rPr>
                <w:rFonts w:ascii="Times New Roman" w:hAnsi="Times New Roman" w:cs="Times New Roman"/>
                <w:lang w:val="ru-RU"/>
              </w:rPr>
              <w:t>для</w:t>
            </w:r>
            <w:proofErr w:type="gramEnd"/>
            <w:r w:rsidRPr="00433698">
              <w:rPr>
                <w:rFonts w:ascii="Times New Roman" w:hAnsi="Times New Roman" w:cs="Times New Roman"/>
                <w:lang w:val="ru-RU"/>
              </w:rPr>
              <w:t xml:space="preserve"> с предметами. </w:t>
            </w:r>
            <w:proofErr w:type="gramStart"/>
            <w:r w:rsidRPr="00433698">
              <w:rPr>
                <w:rFonts w:ascii="Times New Roman" w:hAnsi="Times New Roman" w:cs="Times New Roman"/>
                <w:lang w:val="ru-RU"/>
              </w:rPr>
              <w:t>Упражнения со скакалкой: вращение кистью руки скакалки, сложенной вчетверо, — перед собой, сложенной вдвое — поочерёдно в лицевой,</w:t>
            </w:r>
            <w:r w:rsidR="00D66005" w:rsidRPr="00433698">
              <w:rPr>
                <w:rFonts w:ascii="Times New Roman" w:hAnsi="Times New Roman" w:cs="Times New Roman"/>
                <w:lang w:val="ru-RU"/>
              </w:rPr>
              <w:t xml:space="preserve"> боковой плоскостях.</w:t>
            </w:r>
            <w:proofErr w:type="gram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071787">
            <w:pPr>
              <w:jc w:val="center"/>
            </w:pPr>
            <w:r w:rsidRPr="009F6FFB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roofErr w:type="spellStart"/>
            <w:r w:rsidRPr="005F6EEF">
              <w:t>Практическая</w:t>
            </w:r>
            <w:proofErr w:type="spellEnd"/>
            <w:r w:rsidRPr="005F6EEF">
              <w:t xml:space="preserve"> </w:t>
            </w:r>
            <w:proofErr w:type="spellStart"/>
            <w:r w:rsidRPr="005F6EEF">
              <w:t>работа</w:t>
            </w:r>
            <w:proofErr w:type="spellEnd"/>
            <w:r w:rsidRPr="005F6EEF">
              <w:t>;</w:t>
            </w:r>
          </w:p>
        </w:tc>
      </w:tr>
      <w:tr w:rsidR="00071787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F063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24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33698" w:rsidRDefault="00D66005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433698">
              <w:rPr>
                <w:rFonts w:ascii="Times New Roman" w:hAnsi="Times New Roman" w:cs="Times New Roman"/>
                <w:lang w:val="ru-RU"/>
              </w:rPr>
              <w:t>Отработка навыков выполнения упражнений со скакалкой: вращение кистью руки скакалки, сложенной вчетверо, — перед собой, сложенной вдвое — поочерёдно в лицевой, боковой плоскостях.</w:t>
            </w:r>
            <w:proofErr w:type="gram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071787">
            <w:pPr>
              <w:jc w:val="center"/>
            </w:pPr>
            <w:r w:rsidRPr="009937CC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roofErr w:type="spellStart"/>
            <w:r w:rsidRPr="005F6EEF">
              <w:t>Практическая</w:t>
            </w:r>
            <w:proofErr w:type="spellEnd"/>
            <w:r w:rsidRPr="005F6EEF">
              <w:t xml:space="preserve"> </w:t>
            </w:r>
            <w:proofErr w:type="spellStart"/>
            <w:r w:rsidRPr="005F6EEF">
              <w:t>работа</w:t>
            </w:r>
            <w:proofErr w:type="spellEnd"/>
            <w:r w:rsidRPr="005F6EEF">
              <w:t>;</w:t>
            </w:r>
          </w:p>
        </w:tc>
      </w:tr>
      <w:tr w:rsidR="00071787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F063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25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33698" w:rsidRDefault="00D66005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Комплекс упражнений с предметами. Упражнения с мячом. Удержание гимнастического мяча. Баланс мяча на ладони, передача мяча из руки в руку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071787">
            <w:pPr>
              <w:jc w:val="center"/>
            </w:pPr>
            <w:r w:rsidRPr="009937CC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roofErr w:type="spellStart"/>
            <w:r w:rsidRPr="005F6EEF">
              <w:t>Практическая</w:t>
            </w:r>
            <w:proofErr w:type="spellEnd"/>
            <w:r w:rsidRPr="005F6EEF">
              <w:t xml:space="preserve"> </w:t>
            </w:r>
            <w:proofErr w:type="spellStart"/>
            <w:r w:rsidRPr="005F6EEF">
              <w:t>работа</w:t>
            </w:r>
            <w:proofErr w:type="spellEnd"/>
            <w:r w:rsidRPr="005F6EEF">
              <w:t>;</w:t>
            </w:r>
          </w:p>
        </w:tc>
      </w:tr>
      <w:tr w:rsidR="00071787" w:rsidRPr="00AA4E1A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063B1" w:rsidRDefault="00F063B1" w:rsidP="00F063B1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 xml:space="preserve">  26.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33698" w:rsidRDefault="00D66005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Отработка навыков удержания гимнастического мяча. Баланс мяча на </w:t>
            </w:r>
            <w:r w:rsidRPr="00433698">
              <w:rPr>
                <w:rFonts w:ascii="Times New Roman" w:hAnsi="Times New Roman" w:cs="Times New Roman"/>
                <w:lang w:val="ru-RU"/>
              </w:rPr>
              <w:lastRenderedPageBreak/>
              <w:t>ладони, передача мяча из руки в руку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AA4E1A" w:rsidRDefault="0007178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A4E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AA4E1A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AA4E1A" w:rsidRDefault="00071787" w:rsidP="00071787">
            <w:pPr>
              <w:jc w:val="center"/>
              <w:rPr>
                <w:lang w:val="ru-RU"/>
              </w:rPr>
            </w:pPr>
            <w:r w:rsidRPr="00AA4E1A">
              <w:rPr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AA4E1A" w:rsidRDefault="00071787">
            <w:pPr>
              <w:rPr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AA4E1A" w:rsidRDefault="00071787">
            <w:pPr>
              <w:rPr>
                <w:lang w:val="ru-RU"/>
              </w:rPr>
            </w:pPr>
            <w:r w:rsidRPr="00AA4E1A">
              <w:rPr>
                <w:lang w:val="ru-RU"/>
              </w:rPr>
              <w:t>Практическая работа;</w:t>
            </w:r>
          </w:p>
        </w:tc>
      </w:tr>
      <w:tr w:rsidR="003E6B92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Default="00F063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27</w:t>
            </w:r>
            <w:r w:rsidR="003E6B92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Pr="00433698" w:rsidRDefault="003E6B92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i/>
                <w:lang w:val="ru-RU"/>
              </w:rPr>
              <w:t xml:space="preserve">Модуль "Гимнастика с основами </w:t>
            </w:r>
            <w:r w:rsidRPr="00433698">
              <w:rPr>
                <w:rFonts w:ascii="Times New Roman" w:hAnsi="Times New Roman" w:cs="Times New Roman"/>
                <w:lang w:val="ru-RU"/>
              </w:rPr>
              <w:br/>
            </w:r>
            <w:r w:rsidRPr="00433698">
              <w:rPr>
                <w:rFonts w:ascii="Times New Roman" w:hAnsi="Times New Roman" w:cs="Times New Roman"/>
                <w:i/>
                <w:lang w:val="ru-RU"/>
              </w:rPr>
              <w:t xml:space="preserve">акробатики". </w:t>
            </w:r>
            <w:r w:rsidRPr="00433698">
              <w:rPr>
                <w:rFonts w:ascii="Times New Roman" w:hAnsi="Times New Roman" w:cs="Times New Roman"/>
                <w:b/>
                <w:lang w:val="ru-RU"/>
              </w:rPr>
              <w:t>Акробатические упражнения</w:t>
            </w:r>
            <w:r w:rsidRPr="00433698">
              <w:rPr>
                <w:rFonts w:ascii="Times New Roman" w:hAnsi="Times New Roman" w:cs="Times New Roman"/>
                <w:lang w:val="ru-RU"/>
              </w:rPr>
              <w:t>. Упражнения для развития гибкости позвоночника и плечевого пояса («мост») из положения лёжа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Default="003E6B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Default="003E6B92" w:rsidP="00071787">
            <w:pPr>
              <w:jc w:val="center"/>
            </w:pPr>
            <w:r w:rsidRPr="009937CC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Default="003E6B92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Default="003E6B92">
            <w:proofErr w:type="spellStart"/>
            <w:r w:rsidRPr="005F6EEF">
              <w:t>Практическая</w:t>
            </w:r>
            <w:proofErr w:type="spellEnd"/>
            <w:r w:rsidRPr="005F6EEF">
              <w:t xml:space="preserve"> </w:t>
            </w:r>
            <w:proofErr w:type="spellStart"/>
            <w:r w:rsidRPr="005F6EEF">
              <w:t>работа</w:t>
            </w:r>
            <w:proofErr w:type="spellEnd"/>
            <w:r w:rsidRPr="005F6EEF">
              <w:t>;</w:t>
            </w:r>
          </w:p>
        </w:tc>
      </w:tr>
      <w:tr w:rsidR="003E6B92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Default="00F063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28</w:t>
            </w:r>
            <w:r w:rsidR="003E6B92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Pr="00433698" w:rsidRDefault="003E6B92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Отработка навыков выполнения упражнения для развития гибкости позвоночника и плечевого пояса («мост») из положения лёжа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Default="003E6B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Pr="00CA1C24" w:rsidRDefault="00055D7B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Pr="00055D7B" w:rsidRDefault="00055D7B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Default="003E6B92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Default="003E6B92">
            <w:proofErr w:type="spellStart"/>
            <w:r w:rsidRPr="005F6EEF">
              <w:t>Практическая</w:t>
            </w:r>
            <w:proofErr w:type="spellEnd"/>
            <w:r w:rsidRPr="005F6EEF">
              <w:t xml:space="preserve"> </w:t>
            </w:r>
            <w:proofErr w:type="spellStart"/>
            <w:r w:rsidRPr="005F6EEF">
              <w:t>работа</w:t>
            </w:r>
            <w:proofErr w:type="spellEnd"/>
            <w:r w:rsidRPr="005F6EEF">
              <w:t>;</w:t>
            </w:r>
          </w:p>
        </w:tc>
      </w:tr>
      <w:tr w:rsidR="003E6B92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Default="00F063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29</w:t>
            </w:r>
            <w:r w:rsidR="003E6B92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Pr="00433698" w:rsidRDefault="003E6B92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Отработка навыков выполнения группировки, кувырка в сторону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Default="003E6B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Default="003E6B92" w:rsidP="00071787">
            <w:pPr>
              <w:jc w:val="center"/>
            </w:pPr>
            <w:r w:rsidRPr="009937CC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Default="003E6B92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Default="003E6B92">
            <w:proofErr w:type="spellStart"/>
            <w:r w:rsidRPr="005F6EEF">
              <w:t>Практическая</w:t>
            </w:r>
            <w:proofErr w:type="spellEnd"/>
            <w:r w:rsidRPr="005F6EEF">
              <w:t xml:space="preserve"> </w:t>
            </w:r>
            <w:proofErr w:type="spellStart"/>
            <w:r w:rsidRPr="005F6EEF">
              <w:t>работа</w:t>
            </w:r>
            <w:proofErr w:type="spellEnd"/>
            <w:r w:rsidRPr="005F6EEF">
              <w:t>;</w:t>
            </w:r>
          </w:p>
        </w:tc>
      </w:tr>
      <w:tr w:rsidR="003E6B92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Default="00F063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30</w:t>
            </w:r>
            <w:r w:rsidR="003E6B92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Pr="00433698" w:rsidRDefault="003E6B92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Упражнения для укрепления мышц тела и развития гибкости позвоночника, упражнения для разогревания (скручивания) мышц спины («верёвочка»)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Default="003E6B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Default="003E6B92" w:rsidP="00071787">
            <w:pPr>
              <w:jc w:val="center"/>
            </w:pPr>
            <w:r w:rsidRPr="009937CC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Default="003E6B92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Default="003E6B92">
            <w:proofErr w:type="spellStart"/>
            <w:r w:rsidRPr="005F6EEF">
              <w:t>Практическая</w:t>
            </w:r>
            <w:proofErr w:type="spellEnd"/>
            <w:r w:rsidRPr="005F6EEF">
              <w:t xml:space="preserve"> </w:t>
            </w:r>
            <w:proofErr w:type="spellStart"/>
            <w:r w:rsidRPr="005F6EEF">
              <w:t>работа</w:t>
            </w:r>
            <w:proofErr w:type="spellEnd"/>
            <w:r w:rsidRPr="005F6EEF">
              <w:t>;</w:t>
            </w:r>
          </w:p>
        </w:tc>
      </w:tr>
      <w:tr w:rsidR="003E6B92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Default="00F063B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31</w:t>
            </w:r>
            <w:r w:rsidR="003E6B92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Pr="00433698" w:rsidRDefault="003E6B92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Отработка навыков выполнения упражнений для укрепления мышц тела и развития гибкости позвоночника, упражнения для разогревания (скручивания) мышц спины («верёвочка»)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Default="003E6B9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Default="003E6B92" w:rsidP="00071787">
            <w:pPr>
              <w:jc w:val="center"/>
            </w:pPr>
            <w:r w:rsidRPr="009937CC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Default="003E6B92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Default="003E6B92">
            <w:proofErr w:type="spellStart"/>
            <w:r w:rsidRPr="005F6EEF">
              <w:t>Практическая</w:t>
            </w:r>
            <w:proofErr w:type="spellEnd"/>
            <w:r w:rsidRPr="005F6EEF">
              <w:t xml:space="preserve"> </w:t>
            </w:r>
            <w:proofErr w:type="spellStart"/>
            <w:r w:rsidRPr="005F6EEF">
              <w:t>работа</w:t>
            </w:r>
            <w:proofErr w:type="spellEnd"/>
            <w:r w:rsidRPr="005F6EEF">
              <w:t>;</w:t>
            </w:r>
          </w:p>
        </w:tc>
      </w:tr>
      <w:tr w:rsidR="003E6B92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Default="00F063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32</w:t>
            </w:r>
            <w:r w:rsidR="003E6B92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Pr="00433698" w:rsidRDefault="003E6B92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Упражнения </w:t>
            </w:r>
            <w:proofErr w:type="spellStart"/>
            <w:r w:rsidRPr="00433698">
              <w:rPr>
                <w:rFonts w:ascii="Times New Roman" w:hAnsi="Times New Roman" w:cs="Times New Roman"/>
                <w:lang w:val="ru-RU"/>
              </w:rPr>
              <w:t>упражнения</w:t>
            </w:r>
            <w:proofErr w:type="spellEnd"/>
            <w:r w:rsidRPr="00433698">
              <w:rPr>
                <w:rFonts w:ascii="Times New Roman" w:hAnsi="Times New Roman" w:cs="Times New Roman"/>
                <w:lang w:val="ru-RU"/>
              </w:rPr>
              <w:t xml:space="preserve"> для укрепления мышц спины и увеличения их эластичности («рыбка»)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Default="003E6B9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Default="003E6B92" w:rsidP="00071787">
            <w:pPr>
              <w:jc w:val="center"/>
            </w:pPr>
            <w:r w:rsidRPr="009937CC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Default="003E6B92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E6B92" w:rsidRDefault="003E6B92">
            <w:proofErr w:type="spellStart"/>
            <w:r w:rsidRPr="005F6EEF">
              <w:t>Практическая</w:t>
            </w:r>
            <w:proofErr w:type="spellEnd"/>
            <w:r w:rsidRPr="005F6EEF">
              <w:t xml:space="preserve"> </w:t>
            </w:r>
            <w:proofErr w:type="spellStart"/>
            <w:r w:rsidRPr="005F6EEF">
              <w:t>работа</w:t>
            </w:r>
            <w:proofErr w:type="spellEnd"/>
            <w:r w:rsidRPr="005F6EEF">
              <w:t>;</w:t>
            </w:r>
          </w:p>
        </w:tc>
      </w:tr>
      <w:tr w:rsidR="0090271C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Default="00F063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33</w:t>
            </w:r>
            <w:r w:rsidR="0090271C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Pr="00433698" w:rsidRDefault="0090271C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i/>
                <w:lang w:val="ru-RU"/>
              </w:rPr>
              <w:t>Модуль "Лыжная подготовка</w:t>
            </w:r>
            <w:r w:rsidRPr="00433698">
              <w:rPr>
                <w:rFonts w:ascii="Times New Roman" w:hAnsi="Times New Roman" w:cs="Times New Roman"/>
                <w:lang w:val="ru-RU"/>
              </w:rPr>
              <w:t xml:space="preserve">". </w:t>
            </w:r>
            <w:r w:rsidRPr="00433698">
              <w:rPr>
                <w:rFonts w:ascii="Times New Roman" w:hAnsi="Times New Roman" w:cs="Times New Roman"/>
                <w:b/>
                <w:lang w:val="ru-RU"/>
              </w:rPr>
              <w:t xml:space="preserve">Строевые команды в лыжной подготовке. </w:t>
            </w:r>
            <w:r w:rsidRPr="00433698">
              <w:rPr>
                <w:rFonts w:ascii="Times New Roman" w:hAnsi="Times New Roman" w:cs="Times New Roman"/>
                <w:lang w:val="ru-RU"/>
              </w:rPr>
              <w:t>Организационно-</w:t>
            </w:r>
          </w:p>
          <w:p w:rsidR="0090271C" w:rsidRPr="00433698" w:rsidRDefault="0090271C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методические требования </w:t>
            </w:r>
            <w:proofErr w:type="gramStart"/>
            <w:r w:rsidRPr="00433698">
              <w:rPr>
                <w:rFonts w:ascii="Times New Roman" w:hAnsi="Times New Roman" w:cs="Times New Roman"/>
                <w:lang w:val="ru-RU"/>
              </w:rPr>
              <w:t>на</w:t>
            </w:r>
            <w:proofErr w:type="gramEnd"/>
          </w:p>
          <w:p w:rsidR="0090271C" w:rsidRPr="00433698" w:rsidRDefault="0090271C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433698">
              <w:rPr>
                <w:rFonts w:ascii="Times New Roman" w:hAnsi="Times New Roman" w:cs="Times New Roman"/>
                <w:lang w:val="ru-RU"/>
              </w:rPr>
              <w:t>уроке</w:t>
            </w:r>
            <w:proofErr w:type="gramEnd"/>
            <w:r w:rsidRPr="00433698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Default="0090271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Default="0090271C" w:rsidP="00071787">
            <w:pPr>
              <w:jc w:val="center"/>
            </w:pPr>
            <w:r w:rsidRPr="009937CC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Default="0090271C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Default="0090271C">
            <w:proofErr w:type="spellStart"/>
            <w:r w:rsidRPr="005F6EEF">
              <w:t>Практическая</w:t>
            </w:r>
            <w:proofErr w:type="spellEnd"/>
            <w:r w:rsidRPr="005F6EEF">
              <w:t xml:space="preserve"> </w:t>
            </w:r>
            <w:proofErr w:type="spellStart"/>
            <w:r w:rsidRPr="005F6EEF">
              <w:t>работа</w:t>
            </w:r>
            <w:proofErr w:type="spellEnd"/>
            <w:r w:rsidRPr="005F6EEF">
              <w:t>;</w:t>
            </w:r>
          </w:p>
        </w:tc>
      </w:tr>
      <w:tr w:rsidR="0090271C" w:rsidRPr="002146F2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Pr="002146F2" w:rsidRDefault="00F06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34</w:t>
            </w:r>
            <w:r w:rsidR="0090271C" w:rsidRPr="002146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Pr="00433698" w:rsidRDefault="0090271C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"Лыжная </w:t>
            </w:r>
          </w:p>
          <w:p w:rsidR="0090271C" w:rsidRPr="00433698" w:rsidRDefault="0090271C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подготовка". Передвижение на лыжах ступающим и скользящим шагом. Техника ступающего шага</w:t>
            </w:r>
          </w:p>
          <w:p w:rsidR="0090271C" w:rsidRPr="00433698" w:rsidRDefault="0090271C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на лыжах без палок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Pr="002146F2" w:rsidRDefault="0090271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146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Pr="002146F2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Pr="002146F2" w:rsidRDefault="0090271C" w:rsidP="00071787">
            <w:pPr>
              <w:jc w:val="center"/>
              <w:rPr>
                <w:lang w:val="ru-RU"/>
              </w:rPr>
            </w:pPr>
            <w:r w:rsidRPr="002146F2">
              <w:rPr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Pr="002146F2" w:rsidRDefault="0090271C">
            <w:pPr>
              <w:rPr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Pr="002146F2" w:rsidRDefault="0090271C">
            <w:pPr>
              <w:rPr>
                <w:lang w:val="ru-RU"/>
              </w:rPr>
            </w:pPr>
            <w:r w:rsidRPr="002146F2">
              <w:rPr>
                <w:lang w:val="ru-RU"/>
              </w:rPr>
              <w:t>Практическая работа;</w:t>
            </w:r>
          </w:p>
        </w:tc>
      </w:tr>
      <w:tr w:rsidR="0090271C" w:rsidRPr="002146F2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Pr="002146F2" w:rsidRDefault="00F06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35</w:t>
            </w:r>
            <w:r w:rsidR="0090271C" w:rsidRPr="002146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Pr="00433698" w:rsidRDefault="0090271C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Скользящий шаг на лыжах</w:t>
            </w:r>
          </w:p>
          <w:p w:rsidR="0090271C" w:rsidRPr="00433698" w:rsidRDefault="0090271C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без палок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Pr="002146F2" w:rsidRDefault="0090271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146F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Pr="002146F2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Pr="002146F2" w:rsidRDefault="0090271C" w:rsidP="00071787">
            <w:pPr>
              <w:jc w:val="center"/>
              <w:rPr>
                <w:lang w:val="ru-RU"/>
              </w:rPr>
            </w:pPr>
            <w:r w:rsidRPr="002146F2">
              <w:rPr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Pr="002146F2" w:rsidRDefault="0090271C">
            <w:pPr>
              <w:rPr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Pr="002146F2" w:rsidRDefault="0090271C">
            <w:pPr>
              <w:rPr>
                <w:lang w:val="ru-RU"/>
              </w:rPr>
            </w:pPr>
            <w:r w:rsidRPr="002146F2">
              <w:rPr>
                <w:lang w:val="ru-RU"/>
              </w:rPr>
              <w:t>Практическая работа;</w:t>
            </w:r>
          </w:p>
        </w:tc>
      </w:tr>
      <w:tr w:rsidR="00071787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F063B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36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Pr="00433698" w:rsidRDefault="0090271C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Повороты переступанием</w:t>
            </w:r>
          </w:p>
          <w:p w:rsidR="00071787" w:rsidRPr="00433698" w:rsidRDefault="0090271C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на лыжах без палок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071787">
            <w:pPr>
              <w:jc w:val="center"/>
            </w:pPr>
            <w:r w:rsidRPr="005C7DCB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roofErr w:type="spellStart"/>
            <w:r w:rsidRPr="005F6EEF">
              <w:t>Практическая</w:t>
            </w:r>
            <w:proofErr w:type="spellEnd"/>
            <w:r w:rsidRPr="005F6EEF">
              <w:t xml:space="preserve"> </w:t>
            </w:r>
            <w:proofErr w:type="spellStart"/>
            <w:r w:rsidRPr="005F6EEF">
              <w:t>работа</w:t>
            </w:r>
            <w:proofErr w:type="spellEnd"/>
            <w:r w:rsidRPr="005F6EEF">
              <w:t>;</w:t>
            </w:r>
          </w:p>
        </w:tc>
      </w:tr>
    </w:tbl>
    <w:p w:rsidR="00EF09E7" w:rsidRPr="00245B13" w:rsidRDefault="00EF09E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960"/>
        <w:gridCol w:w="2726"/>
        <w:gridCol w:w="732"/>
        <w:gridCol w:w="1620"/>
        <w:gridCol w:w="1668"/>
        <w:gridCol w:w="1236"/>
        <w:gridCol w:w="1610"/>
      </w:tblGrid>
      <w:tr w:rsidR="0090271C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Default="00F063B1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37</w:t>
            </w:r>
            <w:r w:rsidR="0090271C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Pr="00433698" w:rsidRDefault="0090271C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Ступающий шаг на лыжах </w:t>
            </w:r>
            <w:proofErr w:type="gramStart"/>
            <w:r w:rsidRPr="00433698">
              <w:rPr>
                <w:rFonts w:ascii="Times New Roman" w:hAnsi="Times New Roman" w:cs="Times New Roman"/>
                <w:lang w:val="ru-RU"/>
              </w:rPr>
              <w:t>с</w:t>
            </w:r>
            <w:proofErr w:type="gramEnd"/>
          </w:p>
          <w:p w:rsidR="0090271C" w:rsidRPr="00433698" w:rsidRDefault="0090271C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палками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Default="0090271C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Default="0090271C" w:rsidP="00071787">
            <w:pPr>
              <w:jc w:val="center"/>
            </w:pPr>
            <w:r w:rsidRPr="005C39DF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Default="0090271C" w:rsidP="00245B1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Default="0090271C" w:rsidP="00245B13">
            <w:proofErr w:type="spellStart"/>
            <w:r w:rsidRPr="0009000C">
              <w:t>Практическая</w:t>
            </w:r>
            <w:proofErr w:type="spellEnd"/>
            <w:r w:rsidRPr="0009000C">
              <w:t xml:space="preserve"> </w:t>
            </w:r>
            <w:proofErr w:type="spellStart"/>
            <w:r w:rsidRPr="0009000C">
              <w:t>работа</w:t>
            </w:r>
            <w:proofErr w:type="spellEnd"/>
            <w:r w:rsidRPr="0009000C">
              <w:t>;</w:t>
            </w:r>
          </w:p>
        </w:tc>
      </w:tr>
      <w:tr w:rsidR="0090271C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Default="00F063B1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38</w:t>
            </w:r>
            <w:r w:rsidR="0090271C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Pr="00433698" w:rsidRDefault="0090271C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Скользящий шаг на лыжах </w:t>
            </w:r>
            <w:proofErr w:type="gramStart"/>
            <w:r w:rsidRPr="00433698">
              <w:rPr>
                <w:rFonts w:ascii="Times New Roman" w:hAnsi="Times New Roman" w:cs="Times New Roman"/>
                <w:lang w:val="ru-RU"/>
              </w:rPr>
              <w:t>с</w:t>
            </w:r>
            <w:proofErr w:type="gramEnd"/>
          </w:p>
          <w:p w:rsidR="0090271C" w:rsidRPr="00433698" w:rsidRDefault="0090271C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палками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Default="0090271C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Default="0090271C" w:rsidP="00071787">
            <w:pPr>
              <w:jc w:val="center"/>
            </w:pPr>
            <w:r w:rsidRPr="005C39DF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Default="0090271C" w:rsidP="00245B1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Default="0090271C" w:rsidP="00245B13">
            <w:proofErr w:type="spellStart"/>
            <w:r w:rsidRPr="0009000C">
              <w:t>Практическая</w:t>
            </w:r>
            <w:proofErr w:type="spellEnd"/>
            <w:r w:rsidRPr="0009000C">
              <w:t xml:space="preserve"> </w:t>
            </w:r>
            <w:proofErr w:type="spellStart"/>
            <w:r w:rsidRPr="0009000C">
              <w:t>работа</w:t>
            </w:r>
            <w:proofErr w:type="spellEnd"/>
            <w:r w:rsidRPr="0009000C">
              <w:t>;</w:t>
            </w:r>
          </w:p>
        </w:tc>
      </w:tr>
      <w:tr w:rsidR="0090271C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Pr="00B75C47" w:rsidRDefault="0090271C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Pr="00433698" w:rsidRDefault="0090271C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Pr="00B75C47" w:rsidRDefault="0090271C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Pr="00CA1C24" w:rsidRDefault="0090271C" w:rsidP="00071787">
            <w:pPr>
              <w:jc w:val="center"/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Pr="00B75C47" w:rsidRDefault="0090271C" w:rsidP="00071787">
            <w:pPr>
              <w:jc w:val="center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Default="0090271C" w:rsidP="00245B1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Pr="00B75C47" w:rsidRDefault="0090271C" w:rsidP="00245B13">
            <w:pPr>
              <w:rPr>
                <w:lang w:val="ru-RU"/>
              </w:rPr>
            </w:pPr>
          </w:p>
        </w:tc>
      </w:tr>
      <w:tr w:rsidR="0090271C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Default="00F063B1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39</w:t>
            </w:r>
            <w:r w:rsidR="0090271C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Pr="00433698" w:rsidRDefault="0090271C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Скользящий шаг на лыжах </w:t>
            </w:r>
            <w:proofErr w:type="gramStart"/>
            <w:r w:rsidRPr="00433698">
              <w:rPr>
                <w:rFonts w:ascii="Times New Roman" w:hAnsi="Times New Roman" w:cs="Times New Roman"/>
                <w:lang w:val="ru-RU"/>
              </w:rPr>
              <w:t>с</w:t>
            </w:r>
            <w:proofErr w:type="gramEnd"/>
          </w:p>
          <w:p w:rsidR="0090271C" w:rsidRPr="00433698" w:rsidRDefault="0090271C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палками "змейкой"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Default="0090271C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Default="0090271C" w:rsidP="00071787">
            <w:pPr>
              <w:jc w:val="center"/>
            </w:pPr>
            <w:r w:rsidRPr="005C39DF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Default="0090271C" w:rsidP="00245B1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Default="0090271C" w:rsidP="00245B13">
            <w:proofErr w:type="spellStart"/>
            <w:r w:rsidRPr="0009000C">
              <w:t>Практическая</w:t>
            </w:r>
            <w:proofErr w:type="spellEnd"/>
            <w:r w:rsidRPr="0009000C">
              <w:t xml:space="preserve"> </w:t>
            </w:r>
            <w:proofErr w:type="spellStart"/>
            <w:r w:rsidRPr="0009000C">
              <w:t>работа</w:t>
            </w:r>
            <w:proofErr w:type="spellEnd"/>
            <w:r w:rsidRPr="0009000C">
              <w:t>;</w:t>
            </w:r>
          </w:p>
        </w:tc>
      </w:tr>
      <w:tr w:rsidR="0090271C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Default="00F063B1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40</w:t>
            </w:r>
            <w:r w:rsidR="0090271C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Pr="00433698" w:rsidRDefault="0090271C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Передвижение на лыжах </w:t>
            </w:r>
            <w:proofErr w:type="gramStart"/>
            <w:r w:rsidRPr="00433698">
              <w:rPr>
                <w:rFonts w:ascii="Times New Roman" w:hAnsi="Times New Roman" w:cs="Times New Roman"/>
                <w:lang w:val="ru-RU"/>
              </w:rPr>
              <w:t>с</w:t>
            </w:r>
            <w:proofErr w:type="gramEnd"/>
          </w:p>
          <w:p w:rsidR="0090271C" w:rsidRPr="00433698" w:rsidRDefault="0090271C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палками </w:t>
            </w:r>
            <w:proofErr w:type="gramStart"/>
            <w:r w:rsidRPr="00433698">
              <w:rPr>
                <w:rFonts w:ascii="Times New Roman" w:hAnsi="Times New Roman" w:cs="Times New Roman"/>
                <w:lang w:val="ru-RU"/>
              </w:rPr>
              <w:t>одновременным</w:t>
            </w:r>
            <w:proofErr w:type="gramEnd"/>
          </w:p>
          <w:p w:rsidR="0090271C" w:rsidRPr="00433698" w:rsidRDefault="0090271C" w:rsidP="0043369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33698">
              <w:rPr>
                <w:rFonts w:ascii="Times New Roman" w:hAnsi="Times New Roman" w:cs="Times New Roman"/>
              </w:rPr>
              <w:t>одношажным</w:t>
            </w:r>
            <w:proofErr w:type="spellEnd"/>
            <w:r w:rsidRPr="004336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3698">
              <w:rPr>
                <w:rFonts w:ascii="Times New Roman" w:hAnsi="Times New Roman" w:cs="Times New Roman"/>
              </w:rPr>
              <w:t>ходом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Default="0090271C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Default="0090271C" w:rsidP="00071787">
            <w:pPr>
              <w:jc w:val="center"/>
            </w:pPr>
            <w:r w:rsidRPr="005C39DF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Default="0090271C" w:rsidP="00245B1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Default="0090271C" w:rsidP="00245B13">
            <w:proofErr w:type="spellStart"/>
            <w:r w:rsidRPr="0009000C">
              <w:t>Практическая</w:t>
            </w:r>
            <w:proofErr w:type="spellEnd"/>
            <w:r w:rsidRPr="0009000C">
              <w:t xml:space="preserve"> </w:t>
            </w:r>
            <w:proofErr w:type="spellStart"/>
            <w:r w:rsidRPr="0009000C">
              <w:t>работа</w:t>
            </w:r>
            <w:proofErr w:type="spellEnd"/>
            <w:r w:rsidRPr="0009000C">
              <w:t>;</w:t>
            </w:r>
          </w:p>
        </w:tc>
      </w:tr>
      <w:tr w:rsidR="00071787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F063B1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41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0271C" w:rsidRPr="00433698" w:rsidRDefault="0090271C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Закрепление </w:t>
            </w:r>
            <w:proofErr w:type="gramStart"/>
            <w:r w:rsidRPr="00433698">
              <w:rPr>
                <w:rFonts w:ascii="Times New Roman" w:hAnsi="Times New Roman" w:cs="Times New Roman"/>
                <w:lang w:val="ru-RU"/>
              </w:rPr>
              <w:t>скользящего</w:t>
            </w:r>
            <w:proofErr w:type="gramEnd"/>
            <w:r w:rsidRPr="00433698">
              <w:rPr>
                <w:rFonts w:ascii="Times New Roman" w:hAnsi="Times New Roman" w:cs="Times New Roman"/>
                <w:lang w:val="ru-RU"/>
              </w:rPr>
              <w:t xml:space="preserve"> и</w:t>
            </w:r>
          </w:p>
          <w:p w:rsidR="0090271C" w:rsidRPr="00433698" w:rsidRDefault="0090271C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ступающего шага </w:t>
            </w:r>
            <w:proofErr w:type="gramStart"/>
            <w:r w:rsidRPr="00433698">
              <w:rPr>
                <w:rFonts w:ascii="Times New Roman" w:hAnsi="Times New Roman" w:cs="Times New Roman"/>
                <w:lang w:val="ru-RU"/>
              </w:rPr>
              <w:t>с</w:t>
            </w:r>
            <w:proofErr w:type="gramEnd"/>
          </w:p>
          <w:p w:rsidR="0090271C" w:rsidRPr="00433698" w:rsidRDefault="0090271C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поворотом переступанием</w:t>
            </w:r>
          </w:p>
          <w:p w:rsidR="0090271C" w:rsidRPr="00433698" w:rsidRDefault="0090271C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на лыжах с палками и без</w:t>
            </w:r>
          </w:p>
          <w:p w:rsidR="00071787" w:rsidRPr="00433698" w:rsidRDefault="0090271C" w:rsidP="0043369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33698">
              <w:rPr>
                <w:rFonts w:ascii="Times New Roman" w:hAnsi="Times New Roman" w:cs="Times New Roman"/>
              </w:rPr>
              <w:t>палок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055D7B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055D7B" w:rsidRDefault="00055D7B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>
            <w:proofErr w:type="spellStart"/>
            <w:r w:rsidRPr="0009000C">
              <w:t>Практическая</w:t>
            </w:r>
            <w:proofErr w:type="spellEnd"/>
            <w:r w:rsidRPr="0009000C">
              <w:t xml:space="preserve"> </w:t>
            </w:r>
            <w:proofErr w:type="spellStart"/>
            <w:r w:rsidRPr="0009000C">
              <w:t>работа</w:t>
            </w:r>
            <w:proofErr w:type="spellEnd"/>
            <w:r w:rsidRPr="0009000C">
              <w:t>;</w:t>
            </w:r>
          </w:p>
        </w:tc>
      </w:tr>
      <w:tr w:rsidR="00071787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F063B1" w:rsidP="00245B1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42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33698" w:rsidRDefault="008C43A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i/>
                <w:lang w:val="ru-RU"/>
              </w:rPr>
              <w:t xml:space="preserve">Модуль "Подвижные и спортивные игры". </w:t>
            </w:r>
            <w:proofErr w:type="spellStart"/>
            <w:r w:rsidRPr="00433698">
              <w:rPr>
                <w:rFonts w:ascii="Times New Roman" w:hAnsi="Times New Roman" w:cs="Times New Roman"/>
                <w:b/>
              </w:rPr>
              <w:t>Подвижные</w:t>
            </w:r>
            <w:proofErr w:type="spellEnd"/>
            <w:r w:rsidRPr="00433698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433698">
              <w:rPr>
                <w:rFonts w:ascii="Times New Roman" w:hAnsi="Times New Roman" w:cs="Times New Roman"/>
                <w:b/>
              </w:rPr>
              <w:t>игры</w:t>
            </w:r>
            <w:proofErr w:type="spellEnd"/>
            <w:r w:rsidRPr="00433698">
              <w:rPr>
                <w:rFonts w:ascii="Times New Roman" w:hAnsi="Times New Roman" w:cs="Times New Roman"/>
                <w:b/>
                <w:lang w:val="ru-RU"/>
              </w:rPr>
              <w:t>. ТБ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071787">
            <w:pPr>
              <w:jc w:val="center"/>
            </w:pPr>
            <w:r w:rsidRPr="005C39DF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>
            <w:proofErr w:type="spellStart"/>
            <w:r w:rsidRPr="0009000C">
              <w:t>Практическая</w:t>
            </w:r>
            <w:proofErr w:type="spellEnd"/>
            <w:r w:rsidRPr="0009000C">
              <w:t xml:space="preserve"> </w:t>
            </w:r>
            <w:proofErr w:type="spellStart"/>
            <w:r w:rsidRPr="0009000C">
              <w:t>работа</w:t>
            </w:r>
            <w:proofErr w:type="spellEnd"/>
            <w:r w:rsidRPr="0009000C">
              <w:t>;</w:t>
            </w:r>
          </w:p>
        </w:tc>
      </w:tr>
      <w:tr w:rsidR="00071787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F063B1" w:rsidP="00245B1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43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C43AB" w:rsidRPr="008F16E3" w:rsidRDefault="008C43A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F16E3">
              <w:rPr>
                <w:rFonts w:ascii="Times New Roman" w:hAnsi="Times New Roman" w:cs="Times New Roman"/>
                <w:lang w:val="ru-RU"/>
              </w:rPr>
              <w:t>Бросок и ловля мяча.</w:t>
            </w:r>
          </w:p>
          <w:p w:rsidR="00071787" w:rsidRPr="008F16E3" w:rsidRDefault="008C43A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F16E3">
              <w:rPr>
                <w:rFonts w:ascii="Times New Roman" w:hAnsi="Times New Roman" w:cs="Times New Roman"/>
                <w:lang w:val="ru-RU"/>
              </w:rPr>
              <w:t>Баскетбол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071787">
            <w:pPr>
              <w:jc w:val="center"/>
            </w:pPr>
            <w:r w:rsidRPr="005C39DF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>
            <w:proofErr w:type="spellStart"/>
            <w:r w:rsidRPr="0009000C">
              <w:t>Практическая</w:t>
            </w:r>
            <w:proofErr w:type="spellEnd"/>
            <w:r w:rsidRPr="0009000C">
              <w:t xml:space="preserve"> </w:t>
            </w:r>
            <w:proofErr w:type="spellStart"/>
            <w:r w:rsidRPr="0009000C">
              <w:t>работа</w:t>
            </w:r>
            <w:proofErr w:type="spellEnd"/>
            <w:r w:rsidRPr="0009000C">
              <w:t>;</w:t>
            </w:r>
          </w:p>
        </w:tc>
      </w:tr>
      <w:tr w:rsidR="00071787" w:rsidRPr="00F41364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0B2293" w:rsidRDefault="00F063B1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44.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33698" w:rsidRDefault="00A5381D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Баскетбол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тработка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навыков броска и ловли мяча.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F063B1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A5381D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A5381D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071787" w:rsidP="00245B13">
            <w:pPr>
              <w:rPr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F063B1" w:rsidP="00245B13">
            <w:pPr>
              <w:rPr>
                <w:lang w:val="ru-RU"/>
              </w:rPr>
            </w:pPr>
            <w:proofErr w:type="spellStart"/>
            <w:r w:rsidRPr="0009000C">
              <w:t>Практическая</w:t>
            </w:r>
            <w:proofErr w:type="spellEnd"/>
            <w:r w:rsidRPr="0009000C">
              <w:t xml:space="preserve"> </w:t>
            </w:r>
            <w:proofErr w:type="spellStart"/>
            <w:r w:rsidRPr="0009000C">
              <w:t>работа</w:t>
            </w:r>
            <w:proofErr w:type="spellEnd"/>
            <w:r w:rsidRPr="0009000C">
              <w:t>;</w:t>
            </w:r>
          </w:p>
        </w:tc>
      </w:tr>
      <w:tr w:rsidR="00071787" w:rsidRPr="00F41364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F063B1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45.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33698" w:rsidRDefault="00A5381D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Баскетбол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диночный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отбив мяча от пола.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F063B1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A5381D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A5381D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071787" w:rsidP="00245B13">
            <w:pPr>
              <w:rPr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F063B1" w:rsidP="00245B13">
            <w:pPr>
              <w:rPr>
                <w:lang w:val="ru-RU"/>
              </w:rPr>
            </w:pPr>
            <w:proofErr w:type="spellStart"/>
            <w:r w:rsidRPr="0009000C">
              <w:t>Практическая</w:t>
            </w:r>
            <w:proofErr w:type="spellEnd"/>
            <w:r w:rsidRPr="0009000C">
              <w:t xml:space="preserve"> </w:t>
            </w:r>
            <w:proofErr w:type="spellStart"/>
            <w:r w:rsidRPr="0009000C">
              <w:t>работа</w:t>
            </w:r>
            <w:proofErr w:type="spellEnd"/>
            <w:r w:rsidRPr="0009000C">
              <w:t>;</w:t>
            </w:r>
          </w:p>
        </w:tc>
      </w:tr>
      <w:tr w:rsidR="00071787" w:rsidRPr="00F41364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F063B1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46</w:t>
            </w:r>
            <w:r w:rsidR="00071787" w:rsidRPr="00F413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1364" w:rsidRPr="00433698" w:rsidRDefault="00F41364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Волейбол. Подбрасывание</w:t>
            </w:r>
          </w:p>
          <w:p w:rsidR="00071787" w:rsidRPr="00433698" w:rsidRDefault="00F41364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мяча. Игра «Волк во рву»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071787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413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071787" w:rsidP="00071787">
            <w:pPr>
              <w:jc w:val="center"/>
              <w:rPr>
                <w:lang w:val="ru-RU"/>
              </w:rPr>
            </w:pPr>
            <w:r w:rsidRPr="00F41364">
              <w:rPr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071787" w:rsidP="00245B13">
            <w:pPr>
              <w:rPr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071787" w:rsidP="00245B13">
            <w:pPr>
              <w:rPr>
                <w:lang w:val="ru-RU"/>
              </w:rPr>
            </w:pPr>
            <w:r w:rsidRPr="00F41364">
              <w:rPr>
                <w:lang w:val="ru-RU"/>
              </w:rPr>
              <w:t>Практическая работа;</w:t>
            </w:r>
          </w:p>
        </w:tc>
      </w:tr>
      <w:tr w:rsidR="00071787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F063B1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47</w:t>
            </w:r>
            <w:r w:rsidR="00071787" w:rsidRPr="00F413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1364" w:rsidRPr="00433698" w:rsidRDefault="00F41364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Волейбол. Ловля и передача мяча.</w:t>
            </w:r>
          </w:p>
          <w:p w:rsidR="00071787" w:rsidRPr="00433698" w:rsidRDefault="00F41364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Игра «Гонка мячей»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071787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413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071787" w:rsidP="00071787">
            <w:pPr>
              <w:jc w:val="center"/>
              <w:rPr>
                <w:lang w:val="ru-RU"/>
              </w:rPr>
            </w:pPr>
            <w:r w:rsidRPr="00F41364">
              <w:rPr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071787" w:rsidP="00245B13">
            <w:pPr>
              <w:rPr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>
            <w:r w:rsidRPr="00F41364">
              <w:rPr>
                <w:lang w:val="ru-RU"/>
              </w:rPr>
              <w:t xml:space="preserve">Практическая </w:t>
            </w:r>
            <w:proofErr w:type="spellStart"/>
            <w:r w:rsidRPr="000E6874">
              <w:t>работа</w:t>
            </w:r>
            <w:proofErr w:type="spellEnd"/>
            <w:r w:rsidRPr="000E6874">
              <w:t>;</w:t>
            </w:r>
          </w:p>
        </w:tc>
      </w:tr>
      <w:tr w:rsidR="00071787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0B2293" w:rsidRDefault="00F063B1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48.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0B2293" w:rsidRDefault="00F47FD4" w:rsidP="00F47FD4">
            <w:pPr>
              <w:spacing w:after="0" w:line="48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Волейбол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пражнения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мячом.Игра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» Кто точнее»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0B2293" w:rsidRDefault="00F063B1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F063B1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0B2293" w:rsidRDefault="00F063B1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0B2293" w:rsidRDefault="00F063B1" w:rsidP="00245B13">
            <w:pPr>
              <w:rPr>
                <w:lang w:val="ru-RU"/>
              </w:rPr>
            </w:pPr>
            <w:proofErr w:type="spellStart"/>
            <w:r w:rsidRPr="0009000C">
              <w:t>Практическая</w:t>
            </w:r>
            <w:proofErr w:type="spellEnd"/>
            <w:r w:rsidRPr="0009000C">
              <w:t xml:space="preserve"> </w:t>
            </w:r>
            <w:proofErr w:type="spellStart"/>
            <w:r w:rsidRPr="0009000C">
              <w:t>работа</w:t>
            </w:r>
            <w:proofErr w:type="spellEnd"/>
            <w:r w:rsidRPr="0009000C">
              <w:t>;</w:t>
            </w:r>
          </w:p>
        </w:tc>
      </w:tr>
      <w:tr w:rsidR="00071787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3A52F6" w:rsidRDefault="00F063B1" w:rsidP="003A52F6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 xml:space="preserve">  49.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8F16E3" w:rsidRDefault="00F47FD4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Баскетбол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едение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мяча.Игра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»Белочки-собачки»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3A52F6" w:rsidRDefault="00F063B1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F063B1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3A52F6" w:rsidRDefault="00F063B1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3A52F6" w:rsidRDefault="00F063B1" w:rsidP="00245B13">
            <w:pPr>
              <w:rPr>
                <w:lang w:val="ru-RU"/>
              </w:rPr>
            </w:pPr>
            <w:proofErr w:type="spellStart"/>
            <w:r w:rsidRPr="0009000C">
              <w:t>Практическая</w:t>
            </w:r>
            <w:proofErr w:type="spellEnd"/>
            <w:r w:rsidRPr="0009000C">
              <w:t xml:space="preserve"> </w:t>
            </w:r>
            <w:proofErr w:type="spellStart"/>
            <w:r w:rsidRPr="0009000C">
              <w:t>работа</w:t>
            </w:r>
            <w:proofErr w:type="spellEnd"/>
            <w:r w:rsidRPr="0009000C">
              <w:t>;</w:t>
            </w:r>
          </w:p>
        </w:tc>
      </w:tr>
      <w:tr w:rsidR="00071787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F063B1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50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1364" w:rsidRPr="00433698" w:rsidRDefault="00F41364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Подвижная игра</w:t>
            </w:r>
          </w:p>
          <w:p w:rsidR="00071787" w:rsidRPr="00433698" w:rsidRDefault="0001589A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"Космонавты", «Волки во рв</w:t>
            </w:r>
            <w:r w:rsidR="00F41364" w:rsidRPr="00433698">
              <w:rPr>
                <w:rFonts w:ascii="Times New Roman" w:hAnsi="Times New Roman" w:cs="Times New Roman"/>
                <w:lang w:val="ru-RU"/>
              </w:rPr>
              <w:t>у»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071787">
            <w:pPr>
              <w:jc w:val="center"/>
            </w:pPr>
            <w:r w:rsidRPr="00BA3283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>
            <w:proofErr w:type="spellStart"/>
            <w:r w:rsidRPr="000E6874">
              <w:t>Практическая</w:t>
            </w:r>
            <w:proofErr w:type="spellEnd"/>
            <w:r w:rsidRPr="000E6874">
              <w:t xml:space="preserve"> </w:t>
            </w:r>
            <w:proofErr w:type="spellStart"/>
            <w:r w:rsidRPr="000E6874">
              <w:t>работа</w:t>
            </w:r>
            <w:proofErr w:type="spellEnd"/>
            <w:r w:rsidRPr="000E6874">
              <w:t>;</w:t>
            </w:r>
          </w:p>
        </w:tc>
      </w:tr>
      <w:tr w:rsidR="00071787" w:rsidRPr="00F41364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3A52F6" w:rsidRDefault="00F063B1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lastRenderedPageBreak/>
              <w:t>51.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33698" w:rsidRDefault="00F47FD4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Подвижные игры на основе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баскетбола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роски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в цель(мишень).Игра»Попади в обруч»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071787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413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071787" w:rsidP="00071787">
            <w:pPr>
              <w:jc w:val="center"/>
              <w:rPr>
                <w:lang w:val="ru-RU"/>
              </w:rPr>
            </w:pPr>
            <w:r w:rsidRPr="00F41364">
              <w:rPr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071787" w:rsidP="00245B13">
            <w:pPr>
              <w:rPr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071787" w:rsidP="00245B13">
            <w:pPr>
              <w:rPr>
                <w:lang w:val="ru-RU"/>
              </w:rPr>
            </w:pPr>
            <w:r w:rsidRPr="00F41364">
              <w:rPr>
                <w:lang w:val="ru-RU"/>
              </w:rPr>
              <w:t>Практическая работа;</w:t>
            </w:r>
          </w:p>
        </w:tc>
      </w:tr>
      <w:tr w:rsidR="00071787" w:rsidRPr="00F41364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F063B1" w:rsidP="00245B13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52</w:t>
            </w:r>
            <w:r w:rsidR="00071787" w:rsidRPr="00F413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41364" w:rsidRPr="00433698" w:rsidRDefault="00F41364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Эстафета с </w:t>
            </w:r>
            <w:proofErr w:type="gramStart"/>
            <w:r w:rsidRPr="00433698">
              <w:rPr>
                <w:rFonts w:ascii="Times New Roman" w:hAnsi="Times New Roman" w:cs="Times New Roman"/>
                <w:lang w:val="ru-RU"/>
              </w:rPr>
              <w:t>баскетбольным</w:t>
            </w:r>
            <w:proofErr w:type="gramEnd"/>
          </w:p>
          <w:p w:rsidR="00071787" w:rsidRPr="00433698" w:rsidRDefault="00F41364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мячом. Броски в цель (щит). Игра «</w:t>
            </w:r>
            <w:proofErr w:type="gramStart"/>
            <w:r w:rsidRPr="00433698">
              <w:rPr>
                <w:rFonts w:ascii="Times New Roman" w:hAnsi="Times New Roman" w:cs="Times New Roman"/>
                <w:lang w:val="ru-RU"/>
              </w:rPr>
              <w:t>Передал-садись</w:t>
            </w:r>
            <w:proofErr w:type="gramEnd"/>
            <w:r w:rsidRPr="00433698">
              <w:rPr>
                <w:rFonts w:ascii="Times New Roman" w:hAnsi="Times New Roman" w:cs="Times New Roman"/>
                <w:lang w:val="ru-RU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071787" w:rsidP="00245B13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F413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071787" w:rsidP="00071787">
            <w:pPr>
              <w:jc w:val="center"/>
              <w:rPr>
                <w:lang w:val="ru-RU"/>
              </w:rPr>
            </w:pPr>
            <w:r w:rsidRPr="00F41364">
              <w:rPr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071787" w:rsidP="00245B13">
            <w:pPr>
              <w:rPr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071787" w:rsidP="00245B13">
            <w:pPr>
              <w:rPr>
                <w:lang w:val="ru-RU"/>
              </w:rPr>
            </w:pPr>
            <w:r w:rsidRPr="00F41364">
              <w:rPr>
                <w:lang w:val="ru-RU"/>
              </w:rPr>
              <w:t>Практическая работа;</w:t>
            </w:r>
          </w:p>
        </w:tc>
      </w:tr>
      <w:tr w:rsidR="00071787" w:rsidRPr="00F41364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F063B1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53.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33698" w:rsidRDefault="00F47FD4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Разновидности приёма и передачи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мяча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одвижная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игра»Лиса и зайцы»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F063B1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F063B1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F063B1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071787" w:rsidP="00245B13">
            <w:pPr>
              <w:rPr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F063B1" w:rsidP="00245B13">
            <w:pPr>
              <w:rPr>
                <w:lang w:val="ru-RU"/>
              </w:rPr>
            </w:pPr>
            <w:proofErr w:type="spellStart"/>
            <w:r w:rsidRPr="0009000C">
              <w:t>Практическая</w:t>
            </w:r>
            <w:proofErr w:type="spellEnd"/>
            <w:r w:rsidRPr="0009000C">
              <w:t xml:space="preserve"> </w:t>
            </w:r>
            <w:proofErr w:type="spellStart"/>
            <w:r w:rsidRPr="0009000C">
              <w:t>работа</w:t>
            </w:r>
            <w:proofErr w:type="spellEnd"/>
            <w:r w:rsidRPr="0009000C">
              <w:t>;</w:t>
            </w:r>
          </w:p>
        </w:tc>
      </w:tr>
      <w:tr w:rsidR="00071787" w:rsidRPr="00F41364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F063B1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54.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33698" w:rsidRDefault="00F47FD4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Подвижные игры разных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народов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гра</w:t>
            </w:r>
            <w:proofErr w:type="spellEnd"/>
            <w:r w:rsidR="00A92D20">
              <w:rPr>
                <w:rFonts w:ascii="Times New Roman" w:hAnsi="Times New Roman" w:cs="Times New Roman"/>
                <w:lang w:val="ru-RU"/>
              </w:rPr>
              <w:t>»Прыгающие воробушки»,»Зайцы в огороде»</w:t>
            </w:r>
          </w:p>
          <w:p w:rsidR="00525FAB" w:rsidRPr="00433698" w:rsidRDefault="00525FA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F063B1" w:rsidP="00245B1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F063B1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F063B1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071787" w:rsidP="00245B13">
            <w:pPr>
              <w:rPr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F063B1" w:rsidP="00245B13">
            <w:pPr>
              <w:rPr>
                <w:lang w:val="ru-RU"/>
              </w:rPr>
            </w:pPr>
            <w:proofErr w:type="spellStart"/>
            <w:r w:rsidRPr="0009000C">
              <w:t>Практическая</w:t>
            </w:r>
            <w:proofErr w:type="spellEnd"/>
            <w:r w:rsidRPr="0009000C">
              <w:t xml:space="preserve"> </w:t>
            </w:r>
            <w:proofErr w:type="spellStart"/>
            <w:r w:rsidRPr="0009000C">
              <w:t>работа</w:t>
            </w:r>
            <w:proofErr w:type="spellEnd"/>
            <w:r w:rsidRPr="0009000C">
              <w:t>;</w:t>
            </w:r>
          </w:p>
        </w:tc>
      </w:tr>
      <w:tr w:rsidR="00071787" w:rsidRPr="00F41364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F06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55</w:t>
            </w:r>
            <w:r w:rsidR="00071787" w:rsidRPr="00F413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33698" w:rsidRDefault="00525FAB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Игры: «Западня», «Конники-спортсмены». Эстафеты.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07178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413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071787" w:rsidP="00071787">
            <w:pPr>
              <w:jc w:val="center"/>
              <w:rPr>
                <w:lang w:val="ru-RU"/>
              </w:rPr>
            </w:pPr>
            <w:r w:rsidRPr="00F41364">
              <w:rPr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071787">
            <w:pPr>
              <w:rPr>
                <w:lang w:val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F41364" w:rsidRDefault="00071787">
            <w:pPr>
              <w:rPr>
                <w:lang w:val="ru-RU"/>
              </w:rPr>
            </w:pPr>
            <w:r w:rsidRPr="00F41364">
              <w:rPr>
                <w:lang w:val="ru-RU"/>
              </w:rPr>
              <w:t>Практическая работа;</w:t>
            </w:r>
          </w:p>
        </w:tc>
      </w:tr>
      <w:tr w:rsidR="00071787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B75C47" w:rsidRDefault="00F063B1" w:rsidP="00B75C47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lang w:val="ru-RU"/>
              </w:rPr>
              <w:t xml:space="preserve">  56.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92D20" w:rsidRPr="00433698" w:rsidRDefault="00A92D20" w:rsidP="00A92D20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Подвижные игры разных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народов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гра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»День и ночь»,»Салки-догонялки»</w:t>
            </w:r>
          </w:p>
          <w:p w:rsidR="00071787" w:rsidRPr="00B75C47" w:rsidRDefault="00071787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0B2293" w:rsidRDefault="00F063B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F063B1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0B2293" w:rsidRDefault="00F063B1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0B2293" w:rsidRDefault="00F063B1">
            <w:pPr>
              <w:rPr>
                <w:lang w:val="ru-RU"/>
              </w:rPr>
            </w:pPr>
            <w:proofErr w:type="spellStart"/>
            <w:r w:rsidRPr="0009000C">
              <w:t>Практическая</w:t>
            </w:r>
            <w:proofErr w:type="spellEnd"/>
            <w:r w:rsidRPr="0009000C">
              <w:t xml:space="preserve"> </w:t>
            </w:r>
            <w:proofErr w:type="spellStart"/>
            <w:r w:rsidRPr="0009000C">
              <w:t>работа</w:t>
            </w:r>
            <w:proofErr w:type="spellEnd"/>
            <w:r w:rsidRPr="0009000C">
              <w:t>;</w:t>
            </w:r>
          </w:p>
        </w:tc>
      </w:tr>
      <w:tr w:rsidR="00071787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B229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57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33698" w:rsidRDefault="006C0168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i/>
                <w:lang w:val="ru-RU"/>
              </w:rPr>
              <w:t xml:space="preserve">Модуль "Лёгкая атлетика". </w:t>
            </w:r>
            <w:r w:rsidRPr="00433698">
              <w:rPr>
                <w:rFonts w:ascii="Times New Roman" w:hAnsi="Times New Roman" w:cs="Times New Roman"/>
                <w:b/>
                <w:lang w:val="ru-RU"/>
              </w:rPr>
              <w:t>Прыжок в длину и в высоту с прямого разбега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071787">
            <w:pPr>
              <w:jc w:val="center"/>
            </w:pPr>
            <w:r w:rsidRPr="00BA3283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roofErr w:type="spellStart"/>
            <w:r w:rsidRPr="008C0A7F">
              <w:t>Практическая</w:t>
            </w:r>
            <w:proofErr w:type="spellEnd"/>
            <w:r w:rsidRPr="008C0A7F">
              <w:t xml:space="preserve"> </w:t>
            </w:r>
            <w:proofErr w:type="spellStart"/>
            <w:r w:rsidRPr="008C0A7F">
              <w:t>работа</w:t>
            </w:r>
            <w:proofErr w:type="spellEnd"/>
            <w:r w:rsidRPr="008C0A7F">
              <w:t>;</w:t>
            </w:r>
          </w:p>
        </w:tc>
      </w:tr>
      <w:tr w:rsidR="00071787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B229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58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33698" w:rsidRDefault="00954E78" w:rsidP="00433698">
            <w:pPr>
              <w:spacing w:after="0"/>
              <w:rPr>
                <w:rFonts w:ascii="Times New Roman" w:hAnsi="Times New Roman" w:cs="Times New Roman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Прыжок в длину с разбега 3-5 шагов. </w:t>
            </w:r>
            <w:proofErr w:type="spellStart"/>
            <w:r w:rsidRPr="00433698">
              <w:rPr>
                <w:rFonts w:ascii="Times New Roman" w:hAnsi="Times New Roman" w:cs="Times New Roman"/>
              </w:rPr>
              <w:t>Игра</w:t>
            </w:r>
            <w:proofErr w:type="spellEnd"/>
            <w:r w:rsidRPr="00433698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433698">
              <w:rPr>
                <w:rFonts w:ascii="Times New Roman" w:hAnsi="Times New Roman" w:cs="Times New Roman"/>
              </w:rPr>
              <w:t>Удочка</w:t>
            </w:r>
            <w:proofErr w:type="spellEnd"/>
            <w:r w:rsidRPr="0043369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071787">
            <w:pPr>
              <w:jc w:val="center"/>
            </w:pPr>
            <w:r w:rsidRPr="00BA3283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>
            <w:proofErr w:type="spellStart"/>
            <w:r w:rsidRPr="008C0A7F">
              <w:t>Практическая</w:t>
            </w:r>
            <w:proofErr w:type="spellEnd"/>
            <w:r w:rsidRPr="008C0A7F">
              <w:t xml:space="preserve"> </w:t>
            </w:r>
            <w:proofErr w:type="spellStart"/>
            <w:r w:rsidRPr="008C0A7F">
              <w:t>работа</w:t>
            </w:r>
            <w:proofErr w:type="spellEnd"/>
            <w:r w:rsidRPr="008C0A7F">
              <w:t>;</w:t>
            </w:r>
          </w:p>
        </w:tc>
      </w:tr>
    </w:tbl>
    <w:p w:rsidR="00EF09E7" w:rsidRPr="00CA1C24" w:rsidRDefault="00CA1C24" w:rsidP="00245B13">
      <w:pPr>
        <w:autoSpaceDE w:val="0"/>
        <w:autoSpaceDN w:val="0"/>
        <w:spacing w:after="0" w:line="14" w:lineRule="exact"/>
        <w:rPr>
          <w:lang w:val="ru-RU"/>
        </w:rPr>
      </w:pPr>
      <w:r>
        <w:rPr>
          <w:lang w:val="ru-RU"/>
        </w:rPr>
        <w:t>0</w:t>
      </w:r>
    </w:p>
    <w:p w:rsidR="00EF09E7" w:rsidRDefault="00EF09E7">
      <w:pPr>
        <w:autoSpaceDE w:val="0"/>
        <w:autoSpaceDN w:val="0"/>
        <w:spacing w:after="66" w:line="220" w:lineRule="exact"/>
        <w:rPr>
          <w:lang w:val="ru-RU"/>
        </w:rPr>
      </w:pPr>
    </w:p>
    <w:p w:rsidR="00245B13" w:rsidRDefault="00245B13">
      <w:pPr>
        <w:autoSpaceDE w:val="0"/>
        <w:autoSpaceDN w:val="0"/>
        <w:spacing w:after="66" w:line="220" w:lineRule="exact"/>
        <w:rPr>
          <w:lang w:val="ru-RU"/>
        </w:rPr>
      </w:pPr>
    </w:p>
    <w:p w:rsidR="00245B13" w:rsidRDefault="00245B13">
      <w:pPr>
        <w:autoSpaceDE w:val="0"/>
        <w:autoSpaceDN w:val="0"/>
        <w:spacing w:after="66" w:line="220" w:lineRule="exact"/>
        <w:rPr>
          <w:lang w:val="ru-RU"/>
        </w:rPr>
      </w:pPr>
    </w:p>
    <w:p w:rsidR="00245B13" w:rsidRDefault="00245B13">
      <w:pPr>
        <w:autoSpaceDE w:val="0"/>
        <w:autoSpaceDN w:val="0"/>
        <w:spacing w:after="66" w:line="220" w:lineRule="exact"/>
        <w:rPr>
          <w:lang w:val="ru-RU"/>
        </w:rPr>
      </w:pPr>
    </w:p>
    <w:p w:rsidR="00245B13" w:rsidRDefault="00245B13">
      <w:pPr>
        <w:autoSpaceDE w:val="0"/>
        <w:autoSpaceDN w:val="0"/>
        <w:spacing w:after="66" w:line="220" w:lineRule="exact"/>
        <w:rPr>
          <w:lang w:val="ru-RU"/>
        </w:rPr>
      </w:pPr>
    </w:p>
    <w:p w:rsidR="00245B13" w:rsidRPr="00245B13" w:rsidRDefault="00245B13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960"/>
        <w:gridCol w:w="2726"/>
        <w:gridCol w:w="732"/>
        <w:gridCol w:w="1620"/>
        <w:gridCol w:w="1668"/>
        <w:gridCol w:w="1236"/>
        <w:gridCol w:w="1610"/>
      </w:tblGrid>
      <w:tr w:rsidR="00071787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B2293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59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33698" w:rsidRDefault="00954E78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Прыжок в длину с разбега 3-5 шагов. Прыжок в высоту с разбега в 4-5 шагов.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CA1C24" w:rsidRDefault="00CA1C2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071787">
            <w:pPr>
              <w:jc w:val="center"/>
            </w:pPr>
            <w:r w:rsidRPr="00846CD6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>
            <w:proofErr w:type="spellStart"/>
            <w:r w:rsidRPr="00C87E73">
              <w:t>Практическая</w:t>
            </w:r>
            <w:proofErr w:type="spellEnd"/>
            <w:r w:rsidRPr="00C87E73">
              <w:t xml:space="preserve"> </w:t>
            </w:r>
            <w:proofErr w:type="spellStart"/>
            <w:r w:rsidRPr="00C87E73">
              <w:t>работа</w:t>
            </w:r>
            <w:proofErr w:type="spellEnd"/>
            <w:r w:rsidRPr="00C87E73">
              <w:t>;</w:t>
            </w:r>
          </w:p>
        </w:tc>
      </w:tr>
      <w:tr w:rsidR="00071787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B2293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60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33698" w:rsidRDefault="00652004" w:rsidP="0043369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433698">
              <w:rPr>
                <w:rFonts w:ascii="Times New Roman" w:hAnsi="Times New Roman" w:cs="Times New Roman"/>
              </w:rPr>
              <w:t>Бег</w:t>
            </w:r>
            <w:proofErr w:type="spellEnd"/>
            <w:r w:rsidRPr="004336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3698">
              <w:rPr>
                <w:rFonts w:ascii="Times New Roman" w:hAnsi="Times New Roman" w:cs="Times New Roman"/>
              </w:rPr>
              <w:t>на</w:t>
            </w:r>
            <w:proofErr w:type="spellEnd"/>
            <w:r w:rsidRPr="00433698">
              <w:rPr>
                <w:rFonts w:ascii="Times New Roman" w:hAnsi="Times New Roman" w:cs="Times New Roman"/>
              </w:rPr>
              <w:t xml:space="preserve"> 30 м (с)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652004" w:rsidRDefault="0065200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652004" w:rsidRDefault="00652004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>
            <w:pPr>
              <w:rPr>
                <w:lang w:val="ru-RU"/>
              </w:rPr>
            </w:pPr>
            <w:proofErr w:type="spellStart"/>
            <w:r w:rsidRPr="00C87E73">
              <w:t>Практическая</w:t>
            </w:r>
            <w:proofErr w:type="spellEnd"/>
            <w:r w:rsidRPr="00C87E73">
              <w:t xml:space="preserve"> </w:t>
            </w:r>
            <w:proofErr w:type="spellStart"/>
            <w:r w:rsidRPr="00C87E73">
              <w:t>работа</w:t>
            </w:r>
            <w:proofErr w:type="spellEnd"/>
            <w:r w:rsidRPr="00C87E73">
              <w:t>;</w:t>
            </w:r>
          </w:p>
          <w:p w:rsidR="00652004" w:rsidRPr="00652004" w:rsidRDefault="00652004" w:rsidP="00245B13">
            <w:pPr>
              <w:rPr>
                <w:lang w:val="ru-RU"/>
              </w:rPr>
            </w:pPr>
            <w:r>
              <w:rPr>
                <w:lang w:val="ru-RU"/>
              </w:rPr>
              <w:t>Тестирование</w:t>
            </w:r>
          </w:p>
        </w:tc>
      </w:tr>
      <w:tr w:rsidR="00071787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B2293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61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52004" w:rsidRPr="008F16E3" w:rsidRDefault="00652004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F16E3">
              <w:rPr>
                <w:rFonts w:ascii="Times New Roman" w:hAnsi="Times New Roman" w:cs="Times New Roman"/>
                <w:lang w:val="ru-RU"/>
              </w:rPr>
              <w:t>Смешанное передвижение</w:t>
            </w:r>
          </w:p>
          <w:p w:rsidR="00071787" w:rsidRPr="008F16E3" w:rsidRDefault="00652004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F16E3">
              <w:rPr>
                <w:rFonts w:ascii="Times New Roman" w:hAnsi="Times New Roman" w:cs="Times New Roman"/>
                <w:lang w:val="ru-RU"/>
              </w:rPr>
              <w:t>на 1000 м (мин,с)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EE5A02" w:rsidRDefault="00EE5A02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071787">
            <w:pPr>
              <w:jc w:val="center"/>
            </w:pPr>
            <w:r w:rsidRPr="00846CD6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>
            <w:pPr>
              <w:rPr>
                <w:lang w:val="ru-RU"/>
              </w:rPr>
            </w:pPr>
            <w:proofErr w:type="spellStart"/>
            <w:r w:rsidRPr="00C87E73">
              <w:t>Практическая</w:t>
            </w:r>
            <w:proofErr w:type="spellEnd"/>
            <w:r w:rsidRPr="00C87E73">
              <w:t xml:space="preserve"> </w:t>
            </w:r>
            <w:proofErr w:type="spellStart"/>
            <w:r w:rsidRPr="00C87E73">
              <w:t>работа</w:t>
            </w:r>
            <w:proofErr w:type="spellEnd"/>
            <w:r w:rsidRPr="00C87E73">
              <w:t>;</w:t>
            </w:r>
          </w:p>
          <w:p w:rsidR="00652004" w:rsidRPr="00652004" w:rsidRDefault="00652004" w:rsidP="00245B13">
            <w:pPr>
              <w:rPr>
                <w:lang w:val="ru-RU"/>
              </w:rPr>
            </w:pPr>
            <w:r>
              <w:rPr>
                <w:lang w:val="ru-RU"/>
              </w:rPr>
              <w:t>Тестирование</w:t>
            </w:r>
          </w:p>
        </w:tc>
      </w:tr>
      <w:tr w:rsidR="00071787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B2293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62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33698" w:rsidRDefault="00652004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Челночный бег 3х10 м (с)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EE5A02" w:rsidRDefault="00EE5A02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071787">
            <w:pPr>
              <w:jc w:val="center"/>
            </w:pPr>
            <w:r w:rsidRPr="00846CD6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>
            <w:proofErr w:type="spellStart"/>
            <w:r w:rsidRPr="00C87E73">
              <w:t>Практическая</w:t>
            </w:r>
            <w:proofErr w:type="spellEnd"/>
            <w:r w:rsidRPr="00C87E73">
              <w:t xml:space="preserve"> </w:t>
            </w:r>
            <w:proofErr w:type="spellStart"/>
            <w:r w:rsidRPr="00C87E73">
              <w:t>работа</w:t>
            </w:r>
            <w:proofErr w:type="spellEnd"/>
            <w:r w:rsidRPr="00C87E73">
              <w:t>;</w:t>
            </w:r>
          </w:p>
        </w:tc>
      </w:tr>
      <w:tr w:rsidR="00071787" w:rsidTr="00071787">
        <w:trPr>
          <w:trHeight w:val="20"/>
        </w:trPr>
        <w:tc>
          <w:tcPr>
            <w:tcW w:w="9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B2293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63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792" w:rsidRPr="00433698" w:rsidRDefault="004E2792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Сгибание и разгибание рук</w:t>
            </w:r>
          </w:p>
          <w:p w:rsidR="004E2792" w:rsidRPr="00433698" w:rsidRDefault="004E2792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в упоре лежа на полу</w:t>
            </w:r>
          </w:p>
          <w:p w:rsidR="00071787" w:rsidRPr="00433698" w:rsidRDefault="004E2792" w:rsidP="00433698">
            <w:pPr>
              <w:spacing w:after="0"/>
              <w:rPr>
                <w:rFonts w:ascii="Times New Roman" w:hAnsi="Times New Roman" w:cs="Times New Roman"/>
              </w:rPr>
            </w:pPr>
            <w:r w:rsidRPr="00433698">
              <w:rPr>
                <w:rFonts w:ascii="Times New Roman" w:hAnsi="Times New Roman" w:cs="Times New Roman"/>
              </w:rPr>
              <w:t>(</w:t>
            </w:r>
            <w:proofErr w:type="spellStart"/>
            <w:r w:rsidRPr="00433698">
              <w:rPr>
                <w:rFonts w:ascii="Times New Roman" w:hAnsi="Times New Roman" w:cs="Times New Roman"/>
              </w:rPr>
              <w:t>количество</w:t>
            </w:r>
            <w:proofErr w:type="spellEnd"/>
            <w:r w:rsidRPr="004336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3698">
              <w:rPr>
                <w:rFonts w:ascii="Times New Roman" w:hAnsi="Times New Roman" w:cs="Times New Roman"/>
              </w:rPr>
              <w:t>раз</w:t>
            </w:r>
            <w:proofErr w:type="spellEnd"/>
            <w:r w:rsidRPr="0043369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EE5A02" w:rsidRDefault="00EE5A02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071787">
            <w:pPr>
              <w:jc w:val="center"/>
            </w:pPr>
            <w:r w:rsidRPr="00846CD6"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/>
        </w:tc>
        <w:tc>
          <w:tcPr>
            <w:tcW w:w="1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>
            <w:proofErr w:type="spellStart"/>
            <w:r w:rsidRPr="00C87E73">
              <w:t>Практическая</w:t>
            </w:r>
            <w:proofErr w:type="spellEnd"/>
            <w:r w:rsidRPr="00C87E73">
              <w:t xml:space="preserve"> </w:t>
            </w:r>
            <w:proofErr w:type="spellStart"/>
            <w:r w:rsidRPr="00C87E73">
              <w:t>работа</w:t>
            </w:r>
            <w:proofErr w:type="spellEnd"/>
            <w:r w:rsidRPr="00C87E73">
              <w:t>;</w:t>
            </w:r>
          </w:p>
        </w:tc>
      </w:tr>
      <w:tr w:rsidR="00071787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B2293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64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792" w:rsidRPr="00433698" w:rsidRDefault="004E2792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Наклон вперед </w:t>
            </w:r>
            <w:proofErr w:type="gramStart"/>
            <w:r w:rsidRPr="00433698">
              <w:rPr>
                <w:rFonts w:ascii="Times New Roman" w:hAnsi="Times New Roman" w:cs="Times New Roman"/>
                <w:lang w:val="ru-RU"/>
              </w:rPr>
              <w:t>из</w:t>
            </w:r>
            <w:proofErr w:type="gramEnd"/>
          </w:p>
          <w:p w:rsidR="004E2792" w:rsidRPr="00433698" w:rsidRDefault="004E2792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433698">
              <w:rPr>
                <w:rFonts w:ascii="Times New Roman" w:hAnsi="Times New Roman" w:cs="Times New Roman"/>
                <w:lang w:val="ru-RU"/>
              </w:rPr>
              <w:t>положения</w:t>
            </w:r>
            <w:proofErr w:type="gramEnd"/>
            <w:r w:rsidRPr="00433698">
              <w:rPr>
                <w:rFonts w:ascii="Times New Roman" w:hAnsi="Times New Roman" w:cs="Times New Roman"/>
                <w:lang w:val="ru-RU"/>
              </w:rPr>
              <w:t xml:space="preserve"> стоя на</w:t>
            </w:r>
          </w:p>
          <w:p w:rsidR="004E2792" w:rsidRPr="008F16E3" w:rsidRDefault="004E2792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F16E3">
              <w:rPr>
                <w:rFonts w:ascii="Times New Roman" w:hAnsi="Times New Roman" w:cs="Times New Roman"/>
                <w:lang w:val="ru-RU"/>
              </w:rPr>
              <w:t>гимнастической скамье (от</w:t>
            </w:r>
          </w:p>
          <w:p w:rsidR="00071787" w:rsidRPr="008F16E3" w:rsidRDefault="004E2792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8F16E3">
              <w:rPr>
                <w:rFonts w:ascii="Times New Roman" w:hAnsi="Times New Roman" w:cs="Times New Roman"/>
                <w:lang w:val="ru-RU"/>
              </w:rPr>
              <w:t>уровня скамьи - см)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E2792" w:rsidRDefault="004E2792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E2792" w:rsidRDefault="004E2792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>
            <w:pPr>
              <w:rPr>
                <w:lang w:val="ru-RU"/>
              </w:rPr>
            </w:pPr>
            <w:proofErr w:type="spellStart"/>
            <w:r w:rsidRPr="00C87E73">
              <w:t>Практическая</w:t>
            </w:r>
            <w:proofErr w:type="spellEnd"/>
            <w:r w:rsidRPr="00C87E73">
              <w:t xml:space="preserve"> </w:t>
            </w:r>
            <w:proofErr w:type="spellStart"/>
            <w:r w:rsidRPr="00C87E73">
              <w:t>работа</w:t>
            </w:r>
            <w:proofErr w:type="spellEnd"/>
            <w:r w:rsidRPr="00C87E73">
              <w:t>;</w:t>
            </w:r>
          </w:p>
          <w:p w:rsidR="004E2792" w:rsidRPr="004E2792" w:rsidRDefault="004E2792" w:rsidP="00245B13">
            <w:pPr>
              <w:rPr>
                <w:lang w:val="ru-RU"/>
              </w:rPr>
            </w:pPr>
            <w:r>
              <w:rPr>
                <w:lang w:val="ru-RU"/>
              </w:rPr>
              <w:t>Тестирование</w:t>
            </w:r>
          </w:p>
        </w:tc>
      </w:tr>
      <w:tr w:rsidR="00071787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B2293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65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792" w:rsidRPr="00433698" w:rsidRDefault="004E2792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Метание теннисного мяча </w:t>
            </w:r>
            <w:proofErr w:type="gramStart"/>
            <w:r w:rsidRPr="00433698">
              <w:rPr>
                <w:rFonts w:ascii="Times New Roman" w:hAnsi="Times New Roman" w:cs="Times New Roman"/>
                <w:lang w:val="ru-RU"/>
              </w:rPr>
              <w:t>в</w:t>
            </w:r>
            <w:proofErr w:type="gramEnd"/>
          </w:p>
          <w:p w:rsidR="004E2792" w:rsidRPr="00433698" w:rsidRDefault="004E2792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>цель, дистанция 6 м</w:t>
            </w:r>
          </w:p>
          <w:p w:rsidR="00071787" w:rsidRPr="00433698" w:rsidRDefault="004E2792" w:rsidP="00433698">
            <w:pPr>
              <w:spacing w:after="0"/>
              <w:rPr>
                <w:rFonts w:ascii="Times New Roman" w:hAnsi="Times New Roman" w:cs="Times New Roman"/>
              </w:rPr>
            </w:pPr>
            <w:r w:rsidRPr="00433698">
              <w:rPr>
                <w:rFonts w:ascii="Times New Roman" w:hAnsi="Times New Roman" w:cs="Times New Roman"/>
              </w:rPr>
              <w:t>(</w:t>
            </w:r>
            <w:proofErr w:type="spellStart"/>
            <w:r w:rsidRPr="00433698">
              <w:rPr>
                <w:rFonts w:ascii="Times New Roman" w:hAnsi="Times New Roman" w:cs="Times New Roman"/>
              </w:rPr>
              <w:t>количество</w:t>
            </w:r>
            <w:proofErr w:type="spellEnd"/>
            <w:r w:rsidRPr="004336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3698">
              <w:rPr>
                <w:rFonts w:ascii="Times New Roman" w:hAnsi="Times New Roman" w:cs="Times New Roman"/>
              </w:rPr>
              <w:t>попаданий</w:t>
            </w:r>
            <w:proofErr w:type="spellEnd"/>
            <w:r w:rsidRPr="0043369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EE5A02" w:rsidRDefault="00EE5A02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071787">
            <w:pPr>
              <w:jc w:val="center"/>
            </w:pPr>
            <w:r w:rsidRPr="00846CD6"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>
            <w:proofErr w:type="spellStart"/>
            <w:r w:rsidRPr="00C87E73">
              <w:t>Практическая</w:t>
            </w:r>
            <w:proofErr w:type="spellEnd"/>
            <w:r w:rsidRPr="00C87E73">
              <w:t xml:space="preserve"> </w:t>
            </w:r>
            <w:proofErr w:type="spellStart"/>
            <w:r w:rsidRPr="00C87E73">
              <w:t>работа</w:t>
            </w:r>
            <w:proofErr w:type="spellEnd"/>
            <w:r w:rsidRPr="00C87E73">
              <w:t>;</w:t>
            </w:r>
          </w:p>
        </w:tc>
      </w:tr>
      <w:tr w:rsidR="00071787" w:rsidTr="00071787">
        <w:trPr>
          <w:trHeight w:val="2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B2293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66</w:t>
            </w:r>
            <w:r w:rsidR="0007178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E2792" w:rsidRPr="00433698" w:rsidRDefault="004E2792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hAnsi="Times New Roman" w:cs="Times New Roman"/>
                <w:lang w:val="ru-RU"/>
              </w:rPr>
              <w:t xml:space="preserve">Поднимание туловища </w:t>
            </w:r>
            <w:proofErr w:type="gramStart"/>
            <w:r w:rsidRPr="00433698">
              <w:rPr>
                <w:rFonts w:ascii="Times New Roman" w:hAnsi="Times New Roman" w:cs="Times New Roman"/>
                <w:lang w:val="ru-RU"/>
              </w:rPr>
              <w:t>из</w:t>
            </w:r>
            <w:proofErr w:type="gramEnd"/>
          </w:p>
          <w:p w:rsidR="004E2792" w:rsidRPr="00433698" w:rsidRDefault="004E2792" w:rsidP="00433698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433698">
              <w:rPr>
                <w:rFonts w:ascii="Times New Roman" w:hAnsi="Times New Roman" w:cs="Times New Roman"/>
                <w:lang w:val="ru-RU"/>
              </w:rPr>
              <w:t>положения</w:t>
            </w:r>
            <w:proofErr w:type="gramEnd"/>
            <w:r w:rsidRPr="00433698">
              <w:rPr>
                <w:rFonts w:ascii="Times New Roman" w:hAnsi="Times New Roman" w:cs="Times New Roman"/>
                <w:lang w:val="ru-RU"/>
              </w:rPr>
              <w:t xml:space="preserve"> лежа на спине</w:t>
            </w:r>
          </w:p>
          <w:p w:rsidR="00071787" w:rsidRPr="00433698" w:rsidRDefault="004E2792" w:rsidP="00433698">
            <w:pPr>
              <w:spacing w:after="0"/>
              <w:rPr>
                <w:rFonts w:ascii="Times New Roman" w:hAnsi="Times New Roman" w:cs="Times New Roman"/>
              </w:rPr>
            </w:pPr>
            <w:r w:rsidRPr="00433698">
              <w:rPr>
                <w:rFonts w:ascii="Times New Roman" w:hAnsi="Times New Roman" w:cs="Times New Roman"/>
              </w:rPr>
              <w:t>(</w:t>
            </w:r>
            <w:proofErr w:type="spellStart"/>
            <w:r w:rsidRPr="00433698">
              <w:rPr>
                <w:rFonts w:ascii="Times New Roman" w:hAnsi="Times New Roman" w:cs="Times New Roman"/>
              </w:rPr>
              <w:t>количество</w:t>
            </w:r>
            <w:proofErr w:type="spellEnd"/>
            <w:r w:rsidRPr="004336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3698">
              <w:rPr>
                <w:rFonts w:ascii="Times New Roman" w:hAnsi="Times New Roman" w:cs="Times New Roman"/>
              </w:rPr>
              <w:t>раз</w:t>
            </w:r>
            <w:proofErr w:type="spellEnd"/>
            <w:r w:rsidRPr="004336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3698">
              <w:rPr>
                <w:rFonts w:ascii="Times New Roman" w:hAnsi="Times New Roman" w:cs="Times New Roman"/>
              </w:rPr>
              <w:t>за</w:t>
            </w:r>
            <w:proofErr w:type="spellEnd"/>
            <w:r w:rsidRPr="00433698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433698">
              <w:rPr>
                <w:rFonts w:ascii="Times New Roman" w:hAnsi="Times New Roman" w:cs="Times New Roman"/>
              </w:rPr>
              <w:t>мин</w:t>
            </w:r>
            <w:proofErr w:type="spellEnd"/>
            <w:r w:rsidRPr="0043369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E2792" w:rsidRDefault="004E2792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Pr="004E2792" w:rsidRDefault="004E2792" w:rsidP="000717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71787" w:rsidRDefault="00071787" w:rsidP="00245B13"/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5A02" w:rsidRPr="00EE5A02" w:rsidRDefault="00071787" w:rsidP="00245B13">
            <w:pPr>
              <w:rPr>
                <w:lang w:val="ru-RU"/>
              </w:rPr>
            </w:pPr>
            <w:proofErr w:type="spellStart"/>
            <w:r w:rsidRPr="00C87E73">
              <w:t>Практическая</w:t>
            </w:r>
            <w:proofErr w:type="spellEnd"/>
            <w:r w:rsidRPr="00C87E73">
              <w:t xml:space="preserve"> </w:t>
            </w:r>
            <w:proofErr w:type="spellStart"/>
            <w:r w:rsidRPr="00C87E73">
              <w:t>работа</w:t>
            </w:r>
            <w:proofErr w:type="spellEnd"/>
            <w:r w:rsidRPr="00C87E73">
              <w:t>;</w:t>
            </w:r>
          </w:p>
          <w:p w:rsidR="004E2792" w:rsidRPr="004E2792" w:rsidRDefault="004E2792" w:rsidP="00245B13">
            <w:pPr>
              <w:rPr>
                <w:lang w:val="ru-RU"/>
              </w:rPr>
            </w:pPr>
            <w:r>
              <w:rPr>
                <w:lang w:val="ru-RU"/>
              </w:rPr>
              <w:t>Тестирование</w:t>
            </w:r>
          </w:p>
        </w:tc>
      </w:tr>
      <w:tr w:rsidR="00EF09E7">
        <w:trPr>
          <w:trHeight w:hRule="exact" w:val="808"/>
        </w:trPr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9E7" w:rsidRPr="00433698" w:rsidRDefault="006F0F90" w:rsidP="00433698">
            <w:pPr>
              <w:autoSpaceDE w:val="0"/>
              <w:autoSpaceDN w:val="0"/>
              <w:spacing w:after="0" w:line="262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 w:rsidRPr="00433698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9E7" w:rsidRPr="003A52F6" w:rsidRDefault="003A52F6" w:rsidP="003A52F6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9E7" w:rsidRPr="00071787" w:rsidRDefault="003A52F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F09E7" w:rsidRPr="00071787" w:rsidRDefault="003A52F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60</w:t>
            </w:r>
          </w:p>
        </w:tc>
      </w:tr>
    </w:tbl>
    <w:p w:rsidR="00EF09E7" w:rsidRDefault="00EF09E7">
      <w:pPr>
        <w:autoSpaceDE w:val="0"/>
        <w:autoSpaceDN w:val="0"/>
        <w:spacing w:after="0" w:line="14" w:lineRule="exact"/>
      </w:pPr>
    </w:p>
    <w:p w:rsidR="00EF09E7" w:rsidRDefault="00EF09E7">
      <w:pPr>
        <w:sectPr w:rsidR="00EF09E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F09E7" w:rsidRDefault="00EF09E7">
      <w:pPr>
        <w:autoSpaceDE w:val="0"/>
        <w:autoSpaceDN w:val="0"/>
        <w:spacing w:after="78" w:line="220" w:lineRule="exact"/>
      </w:pPr>
    </w:p>
    <w:p w:rsidR="00EF09E7" w:rsidRDefault="006F0F90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DE0004" w:rsidRPr="00DE0004" w:rsidRDefault="00DE0004">
      <w:pPr>
        <w:autoSpaceDE w:val="0"/>
        <w:autoSpaceDN w:val="0"/>
        <w:spacing w:after="0" w:line="230" w:lineRule="auto"/>
        <w:rPr>
          <w:lang w:val="ru-RU"/>
        </w:rPr>
      </w:pPr>
    </w:p>
    <w:p w:rsidR="00DE0004" w:rsidRDefault="006F0F90" w:rsidP="00DE0004">
      <w:pPr>
        <w:autoSpaceDE w:val="0"/>
        <w:autoSpaceDN w:val="0"/>
        <w:spacing w:after="0" w:line="382" w:lineRule="auto"/>
        <w:ind w:right="144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83383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</w:p>
    <w:p w:rsidR="00DE0004" w:rsidRDefault="00DE0004" w:rsidP="00DE0004">
      <w:pPr>
        <w:autoSpaceDE w:val="0"/>
        <w:autoSpaceDN w:val="0"/>
        <w:spacing w:after="0" w:line="382" w:lineRule="auto"/>
        <w:ind w:right="144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DE0004">
        <w:rPr>
          <w:rFonts w:ascii="Times New Roman" w:hAnsi="Times New Roman" w:cs="Times New Roman"/>
          <w:lang w:val="ru-RU"/>
        </w:rPr>
        <w:t>Физическая культура. Футбол для всех, 1-4 класс/</w:t>
      </w:r>
      <w:proofErr w:type="spellStart"/>
      <w:r w:rsidRPr="00DE0004">
        <w:rPr>
          <w:rFonts w:ascii="Times New Roman" w:hAnsi="Times New Roman" w:cs="Times New Roman"/>
          <w:lang w:val="ru-RU"/>
        </w:rPr>
        <w:t>Погадаев</w:t>
      </w:r>
      <w:proofErr w:type="spellEnd"/>
      <w:r w:rsidRPr="00DE0004">
        <w:rPr>
          <w:rFonts w:ascii="Times New Roman" w:hAnsi="Times New Roman" w:cs="Times New Roman"/>
          <w:lang w:val="ru-RU"/>
        </w:rPr>
        <w:t xml:space="preserve"> Г.И.; под редакцией </w:t>
      </w:r>
      <w:proofErr w:type="spellStart"/>
      <w:r w:rsidRPr="00DE0004">
        <w:rPr>
          <w:rFonts w:ascii="Times New Roman" w:hAnsi="Times New Roman" w:cs="Times New Roman"/>
          <w:lang w:val="ru-RU"/>
        </w:rPr>
        <w:t>Акинфеева</w:t>
      </w:r>
      <w:proofErr w:type="spellEnd"/>
      <w:r w:rsidRPr="00DE0004">
        <w:rPr>
          <w:rFonts w:ascii="Times New Roman" w:hAnsi="Times New Roman" w:cs="Times New Roman"/>
          <w:lang w:val="ru-RU"/>
        </w:rPr>
        <w:t xml:space="preserve"> И., Акционерное общество «Издательство «Просвещение»;</w:t>
      </w:r>
      <w:r w:rsidR="006F0F90" w:rsidRPr="00DE0004">
        <w:rPr>
          <w:rFonts w:ascii="Times New Roman" w:hAnsi="Times New Roman" w:cs="Times New Roman"/>
          <w:lang w:val="ru-RU"/>
        </w:rPr>
        <w:br/>
      </w:r>
      <w:r w:rsidR="006F0F90" w:rsidRPr="00833839">
        <w:rPr>
          <w:lang w:val="ru-RU"/>
        </w:rPr>
        <w:br/>
      </w:r>
      <w:r w:rsidR="006F0F90" w:rsidRPr="0083383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</w:p>
    <w:p w:rsidR="00DE0004" w:rsidRPr="00DE0004" w:rsidRDefault="00DE0004" w:rsidP="00DE0004">
      <w:pPr>
        <w:autoSpaceDE w:val="0"/>
        <w:autoSpaceDN w:val="0"/>
        <w:spacing w:after="0" w:line="382" w:lineRule="auto"/>
        <w:ind w:right="1440"/>
        <w:rPr>
          <w:rFonts w:ascii="Times New Roman" w:hAnsi="Times New Roman" w:cs="Times New Roman"/>
          <w:lang w:val="ru-RU"/>
        </w:rPr>
      </w:pPr>
      <w:r w:rsidRPr="00DE0004">
        <w:rPr>
          <w:lang w:val="ru-RU"/>
        </w:rPr>
        <w:t xml:space="preserve"> </w:t>
      </w:r>
      <w:r w:rsidRPr="00DE0004">
        <w:rPr>
          <w:rFonts w:ascii="Times New Roman" w:hAnsi="Times New Roman" w:cs="Times New Roman"/>
          <w:lang w:val="ru-RU"/>
        </w:rPr>
        <w:t xml:space="preserve">Физическая культура. Рабочие программы. Предметная линия учебников В.И.Ляха. 1-4 классы: пособие для учителей </w:t>
      </w:r>
      <w:proofErr w:type="spellStart"/>
      <w:r w:rsidRPr="00DE0004">
        <w:rPr>
          <w:rFonts w:ascii="Times New Roman" w:hAnsi="Times New Roman" w:cs="Times New Roman"/>
          <w:lang w:val="ru-RU"/>
        </w:rPr>
        <w:t>общеобразоват</w:t>
      </w:r>
      <w:proofErr w:type="spellEnd"/>
      <w:r w:rsidRPr="00DE0004">
        <w:rPr>
          <w:rFonts w:ascii="Times New Roman" w:hAnsi="Times New Roman" w:cs="Times New Roman"/>
          <w:lang w:val="ru-RU"/>
        </w:rPr>
        <w:t>. учреждений / В.И.Лях. – М.: Просвещение, 2016.- 64 с. 2. Физическая культура. 1-4 классы: учеб</w:t>
      </w:r>
      <w:proofErr w:type="gramStart"/>
      <w:r w:rsidRPr="00DE0004">
        <w:rPr>
          <w:rFonts w:ascii="Times New Roman" w:hAnsi="Times New Roman" w:cs="Times New Roman"/>
          <w:lang w:val="ru-RU"/>
        </w:rPr>
        <w:t>.</w:t>
      </w:r>
      <w:proofErr w:type="gramEnd"/>
      <w:r w:rsidRPr="00DE0004"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DE0004">
        <w:rPr>
          <w:rFonts w:ascii="Times New Roman" w:hAnsi="Times New Roman" w:cs="Times New Roman"/>
          <w:lang w:val="ru-RU"/>
        </w:rPr>
        <w:t>д</w:t>
      </w:r>
      <w:proofErr w:type="gramEnd"/>
      <w:r w:rsidRPr="00DE0004">
        <w:rPr>
          <w:rFonts w:ascii="Times New Roman" w:hAnsi="Times New Roman" w:cs="Times New Roman"/>
          <w:lang w:val="ru-RU"/>
        </w:rPr>
        <w:t xml:space="preserve">ля </w:t>
      </w:r>
      <w:proofErr w:type="spellStart"/>
      <w:r w:rsidRPr="00DE0004">
        <w:rPr>
          <w:rFonts w:ascii="Times New Roman" w:hAnsi="Times New Roman" w:cs="Times New Roman"/>
          <w:lang w:val="ru-RU"/>
        </w:rPr>
        <w:t>общеобразоват</w:t>
      </w:r>
      <w:proofErr w:type="spellEnd"/>
      <w:r w:rsidRPr="00DE0004">
        <w:rPr>
          <w:rFonts w:ascii="Times New Roman" w:hAnsi="Times New Roman" w:cs="Times New Roman"/>
          <w:lang w:val="ru-RU"/>
        </w:rPr>
        <w:t>. учреждений / В.И. Лях. – 13-е изд. – М. : Просвещение, 2012. – 190 с.</w:t>
      </w:r>
    </w:p>
    <w:p w:rsidR="00EF09E7" w:rsidRDefault="006F0F90" w:rsidP="00DE0004">
      <w:pPr>
        <w:autoSpaceDE w:val="0"/>
        <w:autoSpaceDN w:val="0"/>
        <w:spacing w:after="0" w:line="382" w:lineRule="auto"/>
        <w:ind w:right="1440"/>
        <w:rPr>
          <w:lang w:val="ru-RU"/>
        </w:rPr>
      </w:pPr>
      <w:r w:rsidRPr="00833839">
        <w:rPr>
          <w:lang w:val="ru-RU"/>
        </w:rPr>
        <w:br/>
      </w:r>
      <w:r w:rsidRPr="00833839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DE0004" w:rsidRPr="00833839" w:rsidRDefault="00DE0004">
      <w:pPr>
        <w:rPr>
          <w:lang w:val="ru-RU"/>
        </w:rPr>
        <w:sectPr w:rsidR="00DE0004" w:rsidRPr="0083383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 w:rsidRPr="00DE0004">
        <w:rPr>
          <w:lang w:val="ru-RU"/>
        </w:rPr>
        <w:t>https://resh.edu.ru/subject/9/</w:t>
      </w:r>
    </w:p>
    <w:p w:rsidR="00EF09E7" w:rsidRPr="00833839" w:rsidRDefault="00EF09E7">
      <w:pPr>
        <w:autoSpaceDE w:val="0"/>
        <w:autoSpaceDN w:val="0"/>
        <w:spacing w:after="78" w:line="220" w:lineRule="exact"/>
        <w:rPr>
          <w:lang w:val="ru-RU"/>
        </w:rPr>
      </w:pPr>
    </w:p>
    <w:p w:rsidR="00DE0004" w:rsidRDefault="006F0F90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83383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</w:p>
    <w:p w:rsidR="00DE0004" w:rsidRPr="00DE0004" w:rsidRDefault="004757CC" w:rsidP="00DE0004">
      <w:pPr>
        <w:autoSpaceDE w:val="0"/>
        <w:autoSpaceDN w:val="0"/>
        <w:spacing w:after="0" w:line="408" w:lineRule="auto"/>
        <w:ind w:right="432"/>
        <w:rPr>
          <w:lang w:val="ru-RU"/>
        </w:rPr>
      </w:pPr>
      <w:r>
        <w:rPr>
          <w:lang w:val="ru-RU"/>
        </w:rPr>
        <w:t>К</w:t>
      </w:r>
      <w:r w:rsidR="00DE0004" w:rsidRPr="00DE0004">
        <w:rPr>
          <w:lang w:val="ru-RU"/>
        </w:rPr>
        <w:t xml:space="preserve">омпьютерный стол </w:t>
      </w:r>
    </w:p>
    <w:p w:rsidR="00DE0004" w:rsidRDefault="00DE0004" w:rsidP="00DE0004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DE0004">
        <w:rPr>
          <w:lang w:val="ru-RU"/>
        </w:rPr>
        <w:t>Ноутбук учителя</w:t>
      </w:r>
    </w:p>
    <w:p w:rsidR="00EF09E7" w:rsidRDefault="006F0F90" w:rsidP="00DE0004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833839">
        <w:rPr>
          <w:lang w:val="ru-RU"/>
        </w:rPr>
        <w:br/>
      </w:r>
      <w:r w:rsidRPr="00833839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Скамейка гимнастическая жесткая 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Мат гимнастический прямой 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Бревно гимнастическое напольное 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Перекладина гимнастическая </w:t>
      </w:r>
      <w:proofErr w:type="spellStart"/>
      <w:r w:rsidRPr="00DE0004">
        <w:rPr>
          <w:rFonts w:ascii="Times New Roman" w:hAnsi="Times New Roman" w:cs="Times New Roman"/>
          <w:lang w:val="ru-RU"/>
        </w:rPr>
        <w:t>пристенная</w:t>
      </w:r>
      <w:proofErr w:type="spellEnd"/>
      <w:r w:rsidRPr="00DE0004">
        <w:rPr>
          <w:rFonts w:ascii="Times New Roman" w:hAnsi="Times New Roman" w:cs="Times New Roman"/>
          <w:lang w:val="ru-RU"/>
        </w:rPr>
        <w:t xml:space="preserve"> 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Канат для лазания 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Перекладина навесная универсальная 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Тренажер навесной для пресса 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Мяч для метания 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Набор для подвижных игр 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Комплект для проведения </w:t>
      </w:r>
      <w:proofErr w:type="spellStart"/>
      <w:r w:rsidRPr="00DE0004">
        <w:rPr>
          <w:rFonts w:ascii="Times New Roman" w:hAnsi="Times New Roman" w:cs="Times New Roman"/>
          <w:lang w:val="ru-RU"/>
        </w:rPr>
        <w:t>спортмероприятий</w:t>
      </w:r>
      <w:proofErr w:type="spellEnd"/>
      <w:r w:rsidRPr="00DE0004">
        <w:rPr>
          <w:rFonts w:ascii="Times New Roman" w:hAnsi="Times New Roman" w:cs="Times New Roman"/>
          <w:lang w:val="ru-RU"/>
        </w:rPr>
        <w:t xml:space="preserve"> 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Комплект судейский 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Ботинки для лыж 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Лыжи 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Лыжные палки 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>Стойки волейбольные с волейбольной сеткой.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Ворота для </w:t>
      </w:r>
      <w:proofErr w:type="spellStart"/>
      <w:r w:rsidRPr="00DE0004">
        <w:rPr>
          <w:rFonts w:ascii="Times New Roman" w:hAnsi="Times New Roman" w:cs="Times New Roman"/>
          <w:lang w:val="ru-RU"/>
        </w:rPr>
        <w:t>минифутбола</w:t>
      </w:r>
      <w:proofErr w:type="spellEnd"/>
      <w:r w:rsidRPr="00DE0004">
        <w:rPr>
          <w:rFonts w:ascii="Times New Roman" w:hAnsi="Times New Roman" w:cs="Times New Roman"/>
          <w:lang w:val="ru-RU"/>
        </w:rPr>
        <w:t xml:space="preserve"> складные 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Мяч баскетбольный </w:t>
      </w:r>
    </w:p>
    <w:p w:rsidR="00DE0004" w:rsidRPr="00DE0004" w:rsidRDefault="00DE0004" w:rsidP="00DE0004">
      <w:pPr>
        <w:spacing w:after="0"/>
        <w:rPr>
          <w:rFonts w:ascii="Times New Roman" w:hAnsi="Times New Roman" w:cs="Times New Roman"/>
          <w:lang w:val="ru-RU"/>
        </w:rPr>
      </w:pPr>
      <w:r w:rsidRPr="00DE0004">
        <w:rPr>
          <w:rFonts w:ascii="Times New Roman" w:hAnsi="Times New Roman" w:cs="Times New Roman"/>
          <w:lang w:val="ru-RU"/>
        </w:rPr>
        <w:t xml:space="preserve">Мяч футбольный </w:t>
      </w:r>
    </w:p>
    <w:p w:rsidR="00DE0004" w:rsidRPr="00833839" w:rsidRDefault="00DE0004" w:rsidP="00DE0004">
      <w:pPr>
        <w:spacing w:after="0"/>
        <w:rPr>
          <w:lang w:val="ru-RU"/>
        </w:rPr>
        <w:sectPr w:rsidR="00DE0004" w:rsidRPr="0083383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 w:rsidRPr="00DE0004">
        <w:rPr>
          <w:rFonts w:ascii="Times New Roman" w:hAnsi="Times New Roman" w:cs="Times New Roman"/>
          <w:lang w:val="ru-RU"/>
        </w:rPr>
        <w:t>Мяч волейбольны</w:t>
      </w:r>
      <w:r>
        <w:rPr>
          <w:rFonts w:ascii="Times New Roman" w:hAnsi="Times New Roman" w:cs="Times New Roman"/>
          <w:lang w:val="ru-RU"/>
        </w:rPr>
        <w:t>й</w:t>
      </w:r>
    </w:p>
    <w:p w:rsidR="006F0F90" w:rsidRPr="00833839" w:rsidRDefault="006F0F90" w:rsidP="00DE0004">
      <w:pPr>
        <w:rPr>
          <w:lang w:val="ru-RU"/>
        </w:rPr>
      </w:pPr>
    </w:p>
    <w:sectPr w:rsidR="006F0F90" w:rsidRPr="00833839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FD4" w:rsidRDefault="00F47FD4" w:rsidP="000E1F5E">
      <w:pPr>
        <w:spacing w:after="0" w:line="240" w:lineRule="auto"/>
      </w:pPr>
      <w:r>
        <w:separator/>
      </w:r>
    </w:p>
  </w:endnote>
  <w:endnote w:type="continuationSeparator" w:id="0">
    <w:p w:rsidR="00F47FD4" w:rsidRDefault="00F47FD4" w:rsidP="000E1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FD4" w:rsidRDefault="00F47FD4" w:rsidP="000E1F5E">
      <w:pPr>
        <w:spacing w:after="0" w:line="240" w:lineRule="auto"/>
      </w:pPr>
      <w:r>
        <w:separator/>
      </w:r>
    </w:p>
  </w:footnote>
  <w:footnote w:type="continuationSeparator" w:id="0">
    <w:p w:rsidR="00F47FD4" w:rsidRDefault="00F47FD4" w:rsidP="000E1F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47730"/>
    <w:rsid w:val="0001589A"/>
    <w:rsid w:val="00034616"/>
    <w:rsid w:val="00055D7B"/>
    <w:rsid w:val="0006063C"/>
    <w:rsid w:val="00071787"/>
    <w:rsid w:val="000B2293"/>
    <w:rsid w:val="000E1F5E"/>
    <w:rsid w:val="0015074B"/>
    <w:rsid w:val="001B2BF7"/>
    <w:rsid w:val="001B6F1F"/>
    <w:rsid w:val="001E7A30"/>
    <w:rsid w:val="002146F2"/>
    <w:rsid w:val="00245B13"/>
    <w:rsid w:val="0029639D"/>
    <w:rsid w:val="002D06B9"/>
    <w:rsid w:val="00326F90"/>
    <w:rsid w:val="003A0288"/>
    <w:rsid w:val="003A3F71"/>
    <w:rsid w:val="003A4CDB"/>
    <w:rsid w:val="003A52F6"/>
    <w:rsid w:val="003B49DD"/>
    <w:rsid w:val="003C1C4E"/>
    <w:rsid w:val="003E6B92"/>
    <w:rsid w:val="00433698"/>
    <w:rsid w:val="004757CC"/>
    <w:rsid w:val="004C24D4"/>
    <w:rsid w:val="004E2792"/>
    <w:rsid w:val="00525FAB"/>
    <w:rsid w:val="005419DB"/>
    <w:rsid w:val="00592292"/>
    <w:rsid w:val="005B5028"/>
    <w:rsid w:val="005D7B7E"/>
    <w:rsid w:val="0060587C"/>
    <w:rsid w:val="00640F46"/>
    <w:rsid w:val="00652004"/>
    <w:rsid w:val="006C0168"/>
    <w:rsid w:val="006D1549"/>
    <w:rsid w:val="006F0F90"/>
    <w:rsid w:val="00712FB7"/>
    <w:rsid w:val="007636C5"/>
    <w:rsid w:val="007D76A9"/>
    <w:rsid w:val="00833839"/>
    <w:rsid w:val="0085581E"/>
    <w:rsid w:val="00862482"/>
    <w:rsid w:val="008A7C37"/>
    <w:rsid w:val="008C43AB"/>
    <w:rsid w:val="008F16E3"/>
    <w:rsid w:val="0090271C"/>
    <w:rsid w:val="00954E78"/>
    <w:rsid w:val="0098345F"/>
    <w:rsid w:val="009A747D"/>
    <w:rsid w:val="009B5262"/>
    <w:rsid w:val="009B61BA"/>
    <w:rsid w:val="00A5381D"/>
    <w:rsid w:val="00A92D20"/>
    <w:rsid w:val="00AA1D8D"/>
    <w:rsid w:val="00AA4E1A"/>
    <w:rsid w:val="00AF476D"/>
    <w:rsid w:val="00B1608A"/>
    <w:rsid w:val="00B47730"/>
    <w:rsid w:val="00B75C47"/>
    <w:rsid w:val="00BF5018"/>
    <w:rsid w:val="00C4733D"/>
    <w:rsid w:val="00C747C1"/>
    <w:rsid w:val="00C9118D"/>
    <w:rsid w:val="00CA1C24"/>
    <w:rsid w:val="00CB0664"/>
    <w:rsid w:val="00CB498E"/>
    <w:rsid w:val="00D61D22"/>
    <w:rsid w:val="00D62E41"/>
    <w:rsid w:val="00D66005"/>
    <w:rsid w:val="00DE0004"/>
    <w:rsid w:val="00E03BAB"/>
    <w:rsid w:val="00EE5A02"/>
    <w:rsid w:val="00EF09E7"/>
    <w:rsid w:val="00F012F0"/>
    <w:rsid w:val="00F063B1"/>
    <w:rsid w:val="00F11B0A"/>
    <w:rsid w:val="00F41364"/>
    <w:rsid w:val="00F47FD4"/>
    <w:rsid w:val="00F55E1F"/>
    <w:rsid w:val="00F57F8E"/>
    <w:rsid w:val="00FC693F"/>
    <w:rsid w:val="00FF5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F929224-A2D1-47E2-B2B7-E1D783CC0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23</Pages>
  <Words>5351</Words>
  <Characters>30507</Characters>
  <Application>Microsoft Office Word</Application>
  <DocSecurity>0</DocSecurity>
  <Lines>254</Lines>
  <Paragraphs>71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35787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user</cp:lastModifiedBy>
  <cp:revision>63</cp:revision>
  <dcterms:created xsi:type="dcterms:W3CDTF">2022-08-30T16:08:00Z</dcterms:created>
  <dcterms:modified xsi:type="dcterms:W3CDTF">2022-12-19T12:07:00Z</dcterms:modified>
</cp:coreProperties>
</file>